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17E" w:rsidRDefault="0067017E" w:rsidP="0067017E">
      <w:pPr>
        <w:rPr>
          <w:rFonts w:ascii="Times New Roman Chuv" w:hAnsi="Times New Roman Chuv"/>
          <w:b/>
          <w:sz w:val="28"/>
        </w:rPr>
      </w:pPr>
      <w:r>
        <w:rPr>
          <w:szCs w:val="28"/>
        </w:rPr>
        <w:t xml:space="preserve">               </w:t>
      </w:r>
      <w:r>
        <w:rPr>
          <w:b/>
        </w:rPr>
        <w:t xml:space="preserve"> </w:t>
      </w:r>
      <w:r w:rsidR="006F1A91">
        <w:rPr>
          <w:rFonts w:ascii="Times New Roman Chuv" w:hAnsi="Times New Roman Chuv"/>
          <w:b/>
          <w:sz w:val="28"/>
        </w:rPr>
        <w:t>Чёваш ч</w:t>
      </w:r>
      <w:proofErr w:type="gramStart"/>
      <w:r w:rsidR="006F1A91">
        <w:rPr>
          <w:rFonts w:ascii="Times New Roman Chuv" w:hAnsi="Times New Roman Chuv"/>
          <w:b/>
          <w:sz w:val="28"/>
        </w:rPr>
        <w:t>.л</w:t>
      </w:r>
      <w:proofErr w:type="gramEnd"/>
      <w:r w:rsidR="006F1A91">
        <w:rPr>
          <w:rFonts w:ascii="Times New Roman Chuv" w:hAnsi="Times New Roman Chuv"/>
          <w:b/>
          <w:sz w:val="28"/>
        </w:rPr>
        <w:t>хипе с</w:t>
      </w:r>
      <w:r w:rsidR="006F1A91">
        <w:rPr>
          <w:rFonts w:ascii="Times New Roman" w:hAnsi="Times New Roman" w:cs="Times New Roman"/>
          <w:b/>
          <w:sz w:val="28"/>
        </w:rPr>
        <w:t>ĕ</w:t>
      </w:r>
      <w:r w:rsidR="006F1A91">
        <w:rPr>
          <w:rFonts w:ascii="Times New Roman Chuv" w:hAnsi="Times New Roman Chuv"/>
          <w:b/>
          <w:sz w:val="28"/>
        </w:rPr>
        <w:t>некен</w:t>
      </w:r>
      <w:r>
        <w:rPr>
          <w:rFonts w:ascii="Times New Roman Chuv" w:hAnsi="Times New Roman Chuv"/>
          <w:b/>
          <w:sz w:val="28"/>
        </w:rPr>
        <w:t xml:space="preserve"> .=сем</w:t>
      </w:r>
      <w:r w:rsidR="00A85FB5">
        <w:rPr>
          <w:rFonts w:ascii="Times New Roman Chuv" w:hAnsi="Times New Roman Chuv"/>
          <w:b/>
          <w:sz w:val="28"/>
        </w:rPr>
        <w:t xml:space="preserve"> (Задания по чувашскому языку)</w:t>
      </w:r>
    </w:p>
    <w:p w:rsidR="0067017E" w:rsidRDefault="0067017E" w:rsidP="0067017E">
      <w:pPr>
        <w:rPr>
          <w:rFonts w:ascii="Times New Roman Chuv" w:hAnsi="Times New Roman Chuv"/>
          <w:sz w:val="28"/>
        </w:rPr>
      </w:pPr>
      <w:r w:rsidRPr="008D497C">
        <w:rPr>
          <w:rFonts w:ascii="Times New Roman Chuv" w:hAnsi="Times New Roman Chuv"/>
          <w:b/>
          <w:i/>
          <w:sz w:val="28"/>
        </w:rPr>
        <w:t xml:space="preserve">     Чёваш ч</w:t>
      </w:r>
      <w:proofErr w:type="gramStart"/>
      <w:r w:rsidRPr="008D497C">
        <w:rPr>
          <w:rFonts w:ascii="Times New Roman Chuv" w:hAnsi="Times New Roman Chuv"/>
          <w:b/>
          <w:i/>
          <w:sz w:val="28"/>
        </w:rPr>
        <w:t>.л</w:t>
      </w:r>
      <w:proofErr w:type="gramEnd"/>
      <w:r w:rsidRPr="008D497C">
        <w:rPr>
          <w:rFonts w:ascii="Times New Roman Chuv" w:hAnsi="Times New Roman Chuv"/>
          <w:b/>
          <w:i/>
          <w:sz w:val="28"/>
        </w:rPr>
        <w:t>хине п.лменнисем валли</w:t>
      </w:r>
      <w:r w:rsidR="00A85FB5">
        <w:rPr>
          <w:rFonts w:ascii="Times New Roman Chuv" w:hAnsi="Times New Roman Chuv"/>
          <w:sz w:val="28"/>
        </w:rPr>
        <w:t xml:space="preserve"> (Для невладеющих чувашским языком)</w:t>
      </w:r>
    </w:p>
    <w:p w:rsidR="0067017E" w:rsidRDefault="0067017E" w:rsidP="0067017E">
      <w:pPr>
        <w:framePr w:wrap="auto" w:hAnchor="text" w:x="108"/>
        <w:spacing w:line="200" w:lineRule="atLeast"/>
        <w:ind w:firstLine="567"/>
        <w:jc w:val="both"/>
        <w:rPr>
          <w:rFonts w:ascii="Times New Roman Chuv" w:hAnsi="Times New Roman Chuv"/>
        </w:rPr>
      </w:pPr>
    </w:p>
    <w:p w:rsidR="0067017E" w:rsidRDefault="004A3FF7" w:rsidP="0067017E">
      <w:pPr>
        <w:framePr w:wrap="auto" w:hAnchor="text" w:x="108"/>
        <w:spacing w:line="200" w:lineRule="atLeast"/>
        <w:ind w:firstLine="567"/>
        <w:jc w:val="both"/>
        <w:rPr>
          <w:rFonts w:ascii="Times New Roman" w:hAnsi="Times New Roman" w:cs="Times New Roman"/>
        </w:rPr>
      </w:pPr>
      <w:r>
        <w:rPr>
          <w:rFonts w:ascii="Times New Roman" w:hAnsi="Times New Roman" w:cs="Times New Roman"/>
        </w:rPr>
        <w:t>1.</w:t>
      </w:r>
      <w:r w:rsidR="0067017E" w:rsidRPr="004A3FF7">
        <w:rPr>
          <w:rFonts w:ascii="Times New Roman" w:hAnsi="Times New Roman" w:cs="Times New Roman"/>
        </w:rPr>
        <w:t xml:space="preserve"> </w:t>
      </w:r>
      <w:r w:rsidR="0067017E" w:rsidRPr="004A3FF7">
        <w:rPr>
          <w:rFonts w:ascii="Times New Roman" w:hAnsi="Times New Roman" w:cs="Times New Roman"/>
          <w:i/>
        </w:rPr>
        <w:t>Прочитайте вслух, переведите на русский язык</w:t>
      </w:r>
      <w:r w:rsidR="0067017E" w:rsidRPr="004A3FF7">
        <w:rPr>
          <w:rFonts w:ascii="Times New Roman" w:hAnsi="Times New Roman" w:cs="Times New Roman"/>
        </w:rPr>
        <w:t>.</w:t>
      </w:r>
    </w:p>
    <w:p w:rsidR="004A3FF7" w:rsidRPr="004A3FF7" w:rsidRDefault="004A3FF7" w:rsidP="0067017E">
      <w:pPr>
        <w:framePr w:wrap="auto" w:hAnchor="text" w:x="108"/>
        <w:spacing w:line="200" w:lineRule="atLeast"/>
        <w:ind w:firstLine="567"/>
        <w:jc w:val="both"/>
        <w:rPr>
          <w:rFonts w:ascii="Times New Roman" w:eastAsia="Andale Sans UI" w:hAnsi="Times New Roman" w:cs="Times New Roman"/>
          <w:b/>
          <w:kern w:val="2"/>
          <w:sz w:val="24"/>
          <w:szCs w:val="24"/>
          <w:lang w:eastAsia="ar-SA"/>
        </w:rPr>
      </w:pPr>
      <w:r>
        <w:rPr>
          <w:rFonts w:ascii="Times New Roman" w:hAnsi="Times New Roman" w:cs="Times New Roman"/>
          <w:i/>
        </w:rPr>
        <w:t xml:space="preserve">                                   </w:t>
      </w:r>
      <w:r w:rsidRPr="004A3FF7">
        <w:rPr>
          <w:rFonts w:ascii="Times New Roman" w:hAnsi="Times New Roman" w:cs="Times New Roman"/>
          <w:b/>
        </w:rPr>
        <w:t>Çемье</w:t>
      </w:r>
    </w:p>
    <w:p w:rsidR="0067017E" w:rsidRPr="004A3FF7" w:rsidRDefault="0067017E" w:rsidP="004A3FF7">
      <w:pPr>
        <w:ind w:firstLine="567"/>
        <w:rPr>
          <w:rFonts w:ascii="Times New Roman" w:hAnsi="Times New Roman" w:cs="Times New Roman"/>
        </w:rPr>
      </w:pPr>
      <w:r w:rsidRPr="004A3FF7">
        <w:rPr>
          <w:rFonts w:ascii="Times New Roman" w:hAnsi="Times New Roman" w:cs="Times New Roman"/>
        </w:rPr>
        <w:t xml:space="preserve">Эпир Шупашкарта пурăнатпăр. Пирĕн çемье пысăк мар. Çемьера икĕ ача: шăллăм тата эпĕ. </w:t>
      </w:r>
      <w:proofErr w:type="gramStart"/>
      <w:r w:rsidRPr="004A3FF7">
        <w:rPr>
          <w:rFonts w:ascii="Times New Roman" w:hAnsi="Times New Roman" w:cs="Times New Roman"/>
        </w:rPr>
        <w:t>Ш</w:t>
      </w:r>
      <w:proofErr w:type="gramEnd"/>
      <w:r w:rsidRPr="004A3FF7">
        <w:rPr>
          <w:rFonts w:ascii="Times New Roman" w:hAnsi="Times New Roman" w:cs="Times New Roman"/>
        </w:rPr>
        <w:t>ăллăм саккăрмĕш класра вĕренет. 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çивĕч, пултаруллă ача. Лайă</w:t>
      </w:r>
      <w:proofErr w:type="gramStart"/>
      <w:r w:rsidRPr="004A3FF7">
        <w:rPr>
          <w:rFonts w:ascii="Times New Roman" w:hAnsi="Times New Roman" w:cs="Times New Roman"/>
        </w:rPr>
        <w:t>х</w:t>
      </w:r>
      <w:proofErr w:type="gramEnd"/>
      <w:r w:rsidRPr="004A3FF7">
        <w:rPr>
          <w:rFonts w:ascii="Times New Roman" w:hAnsi="Times New Roman" w:cs="Times New Roman"/>
        </w:rPr>
        <w:t xml:space="preserve"> вĕренет. Эпĕ кăçал университет </w:t>
      </w:r>
      <w:proofErr w:type="gramStart"/>
      <w:r w:rsidRPr="004A3FF7">
        <w:rPr>
          <w:rFonts w:ascii="Times New Roman" w:hAnsi="Times New Roman" w:cs="Times New Roman"/>
        </w:rPr>
        <w:t>п</w:t>
      </w:r>
      <w:proofErr w:type="gramEnd"/>
      <w:r w:rsidRPr="004A3FF7">
        <w:rPr>
          <w:rFonts w:ascii="Times New Roman" w:hAnsi="Times New Roman" w:cs="Times New Roman"/>
        </w:rPr>
        <w:t>ĕтеретĕп. Учитель пулатăп. Эпир шăллăмпа туслă пурăнатпăр. Пĕр-пĕрне яланах пулăшатпăр.</w:t>
      </w:r>
    </w:p>
    <w:p w:rsidR="0067017E" w:rsidRPr="004A3FF7" w:rsidRDefault="0067017E" w:rsidP="0067017E">
      <w:pPr>
        <w:spacing w:line="200" w:lineRule="atLeast"/>
        <w:ind w:firstLine="567"/>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ab/>
        <w:t xml:space="preserve">2. </w:t>
      </w:r>
      <w:r w:rsidRPr="004A3FF7">
        <w:rPr>
          <w:rFonts w:ascii="Times New Roman" w:hAnsi="Times New Roman" w:cs="Times New Roman"/>
          <w:i/>
        </w:rPr>
        <w:t>Прочитайте вслух, переведите на чувашский язык. Составьте по образцу текст</w:t>
      </w:r>
      <w:r w:rsidRPr="004A3FF7">
        <w:rPr>
          <w:rFonts w:ascii="Times New Roman" w:hAnsi="Times New Roman" w:cs="Times New Roman"/>
        </w:rPr>
        <w:t>.</w:t>
      </w:r>
    </w:p>
    <w:p w:rsidR="0067017E" w:rsidRPr="004A3FF7" w:rsidRDefault="0067017E" w:rsidP="0067017E">
      <w:pPr>
        <w:spacing w:line="200" w:lineRule="atLeast"/>
        <w:ind w:firstLine="567"/>
        <w:jc w:val="both"/>
        <w:rPr>
          <w:rFonts w:ascii="Times New Roman" w:eastAsia="Times New Roman" w:hAnsi="Times New Roman" w:cs="Times New Roman"/>
        </w:rPr>
      </w:pPr>
      <w:r w:rsidRPr="004A3FF7">
        <w:rPr>
          <w:rFonts w:ascii="Times New Roman" w:hAnsi="Times New Roman" w:cs="Times New Roman"/>
        </w:rPr>
        <w:t>Комната небольшая, светлая. Около окна стоит стол. На столе стоят компьютер и лампа, рядом лежат книги. На стене висит полка. Там тоже стоят книги. У стены стоит диван. Около двери стоит неширокий шкаф.</w:t>
      </w:r>
    </w:p>
    <w:p w:rsidR="0067017E" w:rsidRPr="004A3FF7" w:rsidRDefault="0067017E" w:rsidP="0067017E">
      <w:pPr>
        <w:spacing w:line="200" w:lineRule="atLeast"/>
        <w:ind w:firstLine="567"/>
        <w:jc w:val="both"/>
        <w:rPr>
          <w:rFonts w:ascii="Times New Roman" w:hAnsi="Times New Roman" w:cs="Times New Roman"/>
        </w:rPr>
      </w:pPr>
      <w:r w:rsidRPr="004A3FF7">
        <w:rPr>
          <w:rFonts w:ascii="Times New Roman" w:hAnsi="Times New Roman" w:cs="Times New Roman"/>
        </w:rPr>
        <w:t>В комнате уютно. Это моя комната.</w:t>
      </w:r>
    </w:p>
    <w:p w:rsidR="0067017E" w:rsidRPr="004A3FF7" w:rsidRDefault="0067017E" w:rsidP="0067017E">
      <w:pPr>
        <w:framePr w:hSpace="180" w:wrap="around" w:vAnchor="text" w:hAnchor="text" w:x="108" w:y="23"/>
        <w:spacing w:line="200" w:lineRule="atLeast"/>
        <w:ind w:firstLine="567"/>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 xml:space="preserve">3. </w:t>
      </w:r>
      <w:r w:rsidRPr="004A3FF7">
        <w:rPr>
          <w:rFonts w:ascii="Times New Roman" w:hAnsi="Times New Roman" w:cs="Times New Roman"/>
          <w:i/>
        </w:rPr>
        <w:t xml:space="preserve">Прочитайте, переведите на русский язык. По образцу составьте письмо </w:t>
      </w:r>
      <w:proofErr w:type="gramStart"/>
      <w:r w:rsidRPr="004A3FF7">
        <w:rPr>
          <w:rFonts w:ascii="Times New Roman" w:hAnsi="Times New Roman" w:cs="Times New Roman"/>
          <w:i/>
        </w:rPr>
        <w:t>к</w:t>
      </w:r>
      <w:proofErr w:type="gramEnd"/>
      <w:r w:rsidRPr="004A3FF7">
        <w:rPr>
          <w:rFonts w:ascii="Times New Roman" w:hAnsi="Times New Roman" w:cs="Times New Roman"/>
          <w:i/>
        </w:rPr>
        <w:t xml:space="preserve"> своим близким</w:t>
      </w:r>
      <w:r w:rsidRPr="004A3FF7">
        <w:rPr>
          <w:rFonts w:ascii="Times New Roman" w:hAnsi="Times New Roman" w:cs="Times New Roman"/>
        </w:rPr>
        <w:t>.</w:t>
      </w:r>
    </w:p>
    <w:p w:rsidR="0067017E" w:rsidRPr="004A3FF7" w:rsidRDefault="0067017E" w:rsidP="0067017E">
      <w:pPr>
        <w:framePr w:hSpace="180" w:wrap="around" w:vAnchor="text" w:hAnchor="text" w:x="108" w:y="23"/>
        <w:spacing w:line="200" w:lineRule="atLeast"/>
        <w:ind w:firstLine="567"/>
        <w:jc w:val="center"/>
        <w:rPr>
          <w:rFonts w:ascii="Times New Roman" w:eastAsia="Times New Roman" w:hAnsi="Times New Roman" w:cs="Times New Roman"/>
        </w:rPr>
      </w:pPr>
      <w:r w:rsidRPr="004A3FF7">
        <w:rPr>
          <w:rFonts w:ascii="Times New Roman" w:hAnsi="Times New Roman" w:cs="Times New Roman"/>
        </w:rPr>
        <w:t>Юратнă кукамипе кукаçи!</w:t>
      </w:r>
    </w:p>
    <w:p w:rsidR="0067017E" w:rsidRPr="004A3FF7" w:rsidRDefault="0067017E" w:rsidP="0067017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Эсир мĕнле пурăнатă</w:t>
      </w:r>
      <w:proofErr w:type="gramStart"/>
      <w:r w:rsidRPr="004A3FF7">
        <w:rPr>
          <w:rFonts w:ascii="Times New Roman" w:hAnsi="Times New Roman" w:cs="Times New Roman"/>
        </w:rPr>
        <w:t>р</w:t>
      </w:r>
      <w:proofErr w:type="gramEnd"/>
      <w:r w:rsidRPr="004A3FF7">
        <w:rPr>
          <w:rFonts w:ascii="Times New Roman" w:hAnsi="Times New Roman" w:cs="Times New Roman"/>
        </w:rPr>
        <w:t>, сывах-и? Эпир аван пурăнатпăр. Пурте сывă. Атте заводра инженерта ĕçлет. Анне халĕ ача садĕнче ĕçлет. Аттепе аннен ĕç нумай. Эпир йăмăкпа вĕсене яланах пулăшатпăр. Йăмăк саккăрмĕш класа каять. Вăл лайă</w:t>
      </w:r>
      <w:proofErr w:type="gramStart"/>
      <w:r w:rsidRPr="004A3FF7">
        <w:rPr>
          <w:rFonts w:ascii="Times New Roman" w:hAnsi="Times New Roman" w:cs="Times New Roman"/>
        </w:rPr>
        <w:t>х</w:t>
      </w:r>
      <w:proofErr w:type="gramEnd"/>
      <w:r w:rsidRPr="004A3FF7">
        <w:rPr>
          <w:rFonts w:ascii="Times New Roman" w:hAnsi="Times New Roman" w:cs="Times New Roman"/>
        </w:rPr>
        <w:t xml:space="preserve"> вĕренет. Эпĕ кăçал университет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ĕтеретĕп. Учитель пулатăп. Университетра вĕренме çăмăл мар. Нумай вуламалла, нумай </w:t>
      </w:r>
      <w:proofErr w:type="gramStart"/>
      <w:r w:rsidRPr="004A3FF7">
        <w:rPr>
          <w:rFonts w:ascii="Times New Roman" w:hAnsi="Times New Roman" w:cs="Times New Roman"/>
        </w:rPr>
        <w:t>п</w:t>
      </w:r>
      <w:proofErr w:type="gramEnd"/>
      <w:r w:rsidRPr="004A3FF7">
        <w:rPr>
          <w:rFonts w:ascii="Times New Roman" w:hAnsi="Times New Roman" w:cs="Times New Roman"/>
        </w:rPr>
        <w:t>ĕлмелле.</w:t>
      </w:r>
    </w:p>
    <w:p w:rsidR="0067017E" w:rsidRPr="004A3FF7" w:rsidRDefault="0067017E" w:rsidP="0067017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 xml:space="preserve">Çулла каникулта </w:t>
      </w:r>
      <w:proofErr w:type="gramStart"/>
      <w:r w:rsidRPr="004A3FF7">
        <w:rPr>
          <w:rFonts w:ascii="Times New Roman" w:hAnsi="Times New Roman" w:cs="Times New Roman"/>
        </w:rPr>
        <w:t>сир</w:t>
      </w:r>
      <w:proofErr w:type="gramEnd"/>
      <w:r w:rsidRPr="004A3FF7">
        <w:rPr>
          <w:rFonts w:ascii="Times New Roman" w:hAnsi="Times New Roman" w:cs="Times New Roman"/>
        </w:rPr>
        <w:t>ĕн пата хăнана пыратпăр.</w:t>
      </w:r>
    </w:p>
    <w:p w:rsidR="0067017E" w:rsidRPr="004A3FF7" w:rsidRDefault="0067017E" w:rsidP="0067017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 xml:space="preserve">   Сывă пулăр.</w:t>
      </w:r>
    </w:p>
    <w:p w:rsidR="0067017E" w:rsidRPr="004A3FF7" w:rsidRDefault="0067017E" w:rsidP="0067017E">
      <w:pPr>
        <w:spacing w:line="200" w:lineRule="atLeast"/>
        <w:ind w:firstLine="567"/>
        <w:jc w:val="both"/>
        <w:rPr>
          <w:rFonts w:ascii="Times New Roman" w:hAnsi="Times New Roman" w:cs="Times New Roman"/>
        </w:rPr>
      </w:pPr>
      <w:r w:rsidRPr="004A3FF7">
        <w:rPr>
          <w:rFonts w:ascii="Times New Roman" w:hAnsi="Times New Roman" w:cs="Times New Roman"/>
        </w:rPr>
        <w:t xml:space="preserve">                                                                                                </w:t>
      </w:r>
      <w:r w:rsidR="0091310A" w:rsidRPr="004A3FF7">
        <w:rPr>
          <w:rFonts w:ascii="Times New Roman" w:hAnsi="Times New Roman" w:cs="Times New Roman"/>
        </w:rPr>
        <w:t>Сирĕн мăнукă</w:t>
      </w:r>
      <w:proofErr w:type="gramStart"/>
      <w:r w:rsidR="0091310A" w:rsidRPr="004A3FF7">
        <w:rPr>
          <w:rFonts w:ascii="Times New Roman" w:hAnsi="Times New Roman" w:cs="Times New Roman"/>
        </w:rPr>
        <w:t>р</w:t>
      </w:r>
      <w:proofErr w:type="gramEnd"/>
      <w:r w:rsidR="0091310A" w:rsidRPr="004A3FF7">
        <w:rPr>
          <w:rFonts w:ascii="Times New Roman" w:hAnsi="Times New Roman" w:cs="Times New Roman"/>
        </w:rPr>
        <w:t xml:space="preserve"> Сантăр</w:t>
      </w:r>
    </w:p>
    <w:p w:rsidR="0067017E" w:rsidRDefault="0067017E" w:rsidP="0067017E">
      <w:pPr>
        <w:spacing w:line="200" w:lineRule="atLeast"/>
        <w:ind w:firstLine="567"/>
        <w:jc w:val="both"/>
        <w:rPr>
          <w:rFonts w:ascii="Times New Roman" w:hAnsi="Times New Roman" w:cs="Times New Roman"/>
          <w:i/>
        </w:rPr>
      </w:pPr>
      <w:r w:rsidRPr="004A3FF7">
        <w:rPr>
          <w:rFonts w:ascii="Times New Roman" w:hAnsi="Times New Roman" w:cs="Times New Roman"/>
          <w:i/>
        </w:rPr>
        <w:t>4. Распространить предложения. Рассказать от</w:t>
      </w:r>
      <w:r w:rsidR="000724AB" w:rsidRPr="004A3FF7">
        <w:rPr>
          <w:rFonts w:ascii="Times New Roman" w:hAnsi="Times New Roman" w:cs="Times New Roman"/>
          <w:i/>
        </w:rPr>
        <w:t xml:space="preserve"> </w:t>
      </w:r>
      <w:r w:rsidRPr="004A3FF7">
        <w:rPr>
          <w:rFonts w:ascii="Times New Roman" w:hAnsi="Times New Roman" w:cs="Times New Roman"/>
          <w:i/>
        </w:rPr>
        <w:t xml:space="preserve"> </w:t>
      </w:r>
      <w:r w:rsidRPr="004A3FF7">
        <w:rPr>
          <w:rFonts w:ascii="Times New Roman" w:hAnsi="Times New Roman" w:cs="Times New Roman"/>
          <w:i/>
          <w:lang w:val="en-US"/>
        </w:rPr>
        <w:t>I</w:t>
      </w:r>
      <w:r w:rsidRPr="004A3FF7">
        <w:rPr>
          <w:rFonts w:ascii="Times New Roman" w:hAnsi="Times New Roman" w:cs="Times New Roman"/>
          <w:i/>
        </w:rPr>
        <w:t xml:space="preserve">  лица.</w:t>
      </w:r>
    </w:p>
    <w:p w:rsidR="004A3FF7" w:rsidRPr="004A3FF7" w:rsidRDefault="004A3FF7" w:rsidP="0067017E">
      <w:pPr>
        <w:spacing w:line="200" w:lineRule="atLeast"/>
        <w:ind w:firstLine="567"/>
        <w:jc w:val="both"/>
        <w:rPr>
          <w:rFonts w:ascii="Times New Roman" w:eastAsia="Andale Sans UI" w:hAnsi="Times New Roman" w:cs="Times New Roman"/>
          <w:b/>
          <w:kern w:val="2"/>
          <w:sz w:val="24"/>
          <w:szCs w:val="24"/>
          <w:lang w:eastAsia="ar-SA"/>
        </w:rPr>
      </w:pPr>
      <w:r>
        <w:rPr>
          <w:rFonts w:ascii="Times New Roman" w:hAnsi="Times New Roman" w:cs="Times New Roman"/>
        </w:rPr>
        <w:t xml:space="preserve">                                          </w:t>
      </w:r>
      <w:r w:rsidRPr="004A3FF7">
        <w:rPr>
          <w:rFonts w:ascii="Times New Roman" w:hAnsi="Times New Roman" w:cs="Times New Roman"/>
          <w:b/>
        </w:rPr>
        <w:t>Хĕл ларчĕ</w:t>
      </w:r>
    </w:p>
    <w:p w:rsidR="0067017E" w:rsidRPr="004A3FF7" w:rsidRDefault="0067017E" w:rsidP="0067017E">
      <w:pPr>
        <w:spacing w:line="200" w:lineRule="atLeast"/>
        <w:ind w:firstLine="567"/>
        <w:jc w:val="both"/>
        <w:rPr>
          <w:rFonts w:ascii="Times New Roman" w:hAnsi="Times New Roman" w:cs="Times New Roman"/>
        </w:rPr>
      </w:pPr>
      <w:r w:rsidRPr="004A3FF7">
        <w:rPr>
          <w:rFonts w:ascii="Times New Roman" w:hAnsi="Times New Roman" w:cs="Times New Roman"/>
        </w:rPr>
        <w:t xml:space="preserve">Хĕл çитрĕ. Çанталăк сивĕтрĕ. Тавралăх юрпа витĕнчĕ. Шыв шăнчĕ. Ачасем </w:t>
      </w:r>
      <w:proofErr w:type="gramStart"/>
      <w:r w:rsidRPr="004A3FF7">
        <w:rPr>
          <w:rFonts w:ascii="Times New Roman" w:hAnsi="Times New Roman" w:cs="Times New Roman"/>
        </w:rPr>
        <w:t>п</w:t>
      </w:r>
      <w:proofErr w:type="gramEnd"/>
      <w:r w:rsidRPr="004A3FF7">
        <w:rPr>
          <w:rFonts w:ascii="Times New Roman" w:hAnsi="Times New Roman" w:cs="Times New Roman"/>
        </w:rPr>
        <w:t>ăр çинчи юра тасатрĕç. Каток турĕç. Вĕсем унта ярăнчĕç, вылярĕç.</w:t>
      </w:r>
    </w:p>
    <w:p w:rsidR="0067017E" w:rsidRPr="004A3FF7" w:rsidRDefault="0067017E" w:rsidP="0067017E">
      <w:pPr>
        <w:spacing w:line="200" w:lineRule="atLeast"/>
        <w:ind w:firstLine="567"/>
        <w:jc w:val="both"/>
        <w:rPr>
          <w:rFonts w:ascii="Times New Roman" w:hAnsi="Times New Roman" w:cs="Times New Roman"/>
          <w:i/>
        </w:rPr>
      </w:pPr>
      <w:r w:rsidRPr="004A3FF7">
        <w:rPr>
          <w:rFonts w:ascii="Times New Roman" w:hAnsi="Times New Roman" w:cs="Times New Roman"/>
        </w:rPr>
        <w:t xml:space="preserve">5. </w:t>
      </w:r>
      <w:r w:rsidRPr="004A3FF7">
        <w:rPr>
          <w:rFonts w:ascii="Times New Roman" w:hAnsi="Times New Roman" w:cs="Times New Roman"/>
          <w:i/>
        </w:rPr>
        <w:t>Составьте устное сообщение по теме «Моя семья».</w:t>
      </w:r>
    </w:p>
    <w:p w:rsidR="0067017E" w:rsidRPr="004A3FF7" w:rsidRDefault="0067017E" w:rsidP="0067017E">
      <w:pPr>
        <w:spacing w:line="200" w:lineRule="atLeast"/>
        <w:ind w:firstLine="567"/>
        <w:jc w:val="both"/>
        <w:rPr>
          <w:rFonts w:ascii="Times New Roman" w:hAnsi="Times New Roman" w:cs="Times New Roman"/>
          <w:i/>
        </w:rPr>
      </w:pPr>
      <w:r w:rsidRPr="004A3FF7">
        <w:rPr>
          <w:rFonts w:ascii="Times New Roman" w:hAnsi="Times New Roman" w:cs="Times New Roman"/>
          <w:i/>
        </w:rPr>
        <w:t>6. Составьте устное сообщение по теме «Мой друг».</w:t>
      </w:r>
    </w:p>
    <w:p w:rsidR="0067017E" w:rsidRDefault="0067017E" w:rsidP="0067017E">
      <w:pPr>
        <w:spacing w:line="200" w:lineRule="atLeast"/>
        <w:ind w:firstLine="567"/>
        <w:jc w:val="both"/>
        <w:rPr>
          <w:rFonts w:ascii="Times New Roman" w:hAnsi="Times New Roman" w:cs="Times New Roman"/>
          <w:i/>
        </w:rPr>
      </w:pPr>
      <w:r w:rsidRPr="004A3FF7">
        <w:rPr>
          <w:rFonts w:ascii="Times New Roman" w:hAnsi="Times New Roman" w:cs="Times New Roman"/>
          <w:i/>
        </w:rPr>
        <w:t>7.</w:t>
      </w:r>
      <w:r w:rsidRPr="004A3FF7">
        <w:rPr>
          <w:rFonts w:ascii="Times New Roman" w:hAnsi="Times New Roman" w:cs="Times New Roman"/>
        </w:rPr>
        <w:t xml:space="preserve"> </w:t>
      </w:r>
      <w:r w:rsidRPr="004A3FF7">
        <w:rPr>
          <w:rFonts w:ascii="Times New Roman" w:hAnsi="Times New Roman" w:cs="Times New Roman"/>
          <w:i/>
        </w:rPr>
        <w:t xml:space="preserve">Переведите на русский язык </w:t>
      </w:r>
    </w:p>
    <w:p w:rsidR="004A3FF7" w:rsidRPr="004A3FF7" w:rsidRDefault="004A3FF7" w:rsidP="0067017E">
      <w:pPr>
        <w:spacing w:line="200" w:lineRule="atLeast"/>
        <w:ind w:firstLine="567"/>
        <w:jc w:val="both"/>
        <w:rPr>
          <w:rFonts w:ascii="Times New Roman" w:eastAsia="Andale Sans UI" w:hAnsi="Times New Roman" w:cs="Times New Roman"/>
          <w:b/>
          <w:kern w:val="2"/>
          <w:sz w:val="24"/>
          <w:szCs w:val="24"/>
          <w:lang w:eastAsia="ar-SA"/>
        </w:rPr>
      </w:pPr>
      <w:r w:rsidRPr="004A3FF7">
        <w:rPr>
          <w:rFonts w:ascii="Times New Roman" w:hAnsi="Times New Roman" w:cs="Times New Roman"/>
          <w:b/>
        </w:rPr>
        <w:t xml:space="preserve">                                          Шупашкар</w:t>
      </w:r>
    </w:p>
    <w:p w:rsidR="0067017E" w:rsidRPr="004A3FF7" w:rsidRDefault="0067017E" w:rsidP="0067017E">
      <w:pPr>
        <w:spacing w:line="200" w:lineRule="atLeast"/>
        <w:ind w:firstLine="567"/>
        <w:jc w:val="both"/>
        <w:rPr>
          <w:rFonts w:ascii="Times New Roman" w:eastAsia="Times New Roman" w:hAnsi="Times New Roman" w:cs="Times New Roman"/>
        </w:rPr>
      </w:pPr>
      <w:r w:rsidRPr="004A3FF7">
        <w:rPr>
          <w:rFonts w:ascii="Times New Roman" w:hAnsi="Times New Roman" w:cs="Times New Roman"/>
        </w:rPr>
        <w:t>Шупашкар – Чăваш çĕршывĕн тĕ</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 хули. Вăл илемлĕ вырăнта, Атăл хĕрринче вырнаçнă. Шупашкар – пысă</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 хула. Унта аслă шкулсем, театрсем, музейсем нумай.</w:t>
      </w:r>
    </w:p>
    <w:p w:rsidR="0067017E" w:rsidRPr="004A3FF7" w:rsidRDefault="0067017E" w:rsidP="0067017E">
      <w:pPr>
        <w:spacing w:line="200" w:lineRule="atLeast"/>
        <w:ind w:firstLine="567"/>
        <w:jc w:val="both"/>
        <w:rPr>
          <w:rFonts w:ascii="Times New Roman" w:hAnsi="Times New Roman" w:cs="Times New Roman"/>
        </w:rPr>
      </w:pPr>
      <w:r w:rsidRPr="004A3FF7">
        <w:rPr>
          <w:rFonts w:ascii="Times New Roman" w:hAnsi="Times New Roman" w:cs="Times New Roman"/>
        </w:rPr>
        <w:t xml:space="preserve"> Хулара пысăк заводсем, фабрикăсем пур.</w:t>
      </w:r>
    </w:p>
    <w:p w:rsidR="0067017E" w:rsidRPr="004A3FF7" w:rsidRDefault="0067017E" w:rsidP="0067017E">
      <w:pPr>
        <w:spacing w:line="200" w:lineRule="atLeast"/>
        <w:ind w:firstLine="567"/>
        <w:jc w:val="both"/>
        <w:rPr>
          <w:rFonts w:ascii="Times New Roman" w:hAnsi="Times New Roman" w:cs="Times New Roman"/>
        </w:rPr>
      </w:pPr>
      <w:r w:rsidRPr="004A3FF7">
        <w:rPr>
          <w:rFonts w:ascii="Times New Roman" w:hAnsi="Times New Roman" w:cs="Times New Roman"/>
        </w:rPr>
        <w:lastRenderedPageBreak/>
        <w:t xml:space="preserve"> Шупашкарта тĕрлĕ халăх çыннисем туслă пурă</w:t>
      </w:r>
      <w:proofErr w:type="gramStart"/>
      <w:r w:rsidRPr="004A3FF7">
        <w:rPr>
          <w:rFonts w:ascii="Times New Roman" w:hAnsi="Times New Roman" w:cs="Times New Roman"/>
        </w:rPr>
        <w:t>на</w:t>
      </w:r>
      <w:proofErr w:type="gramEnd"/>
      <w:r w:rsidRPr="004A3FF7">
        <w:rPr>
          <w:rFonts w:ascii="Times New Roman" w:hAnsi="Times New Roman" w:cs="Times New Roman"/>
        </w:rPr>
        <w:t xml:space="preserve">ççĕ. </w:t>
      </w:r>
    </w:p>
    <w:p w:rsidR="004A3FF7" w:rsidRDefault="0067017E" w:rsidP="004A3FF7">
      <w:pPr>
        <w:spacing w:line="200" w:lineRule="atLeast"/>
        <w:ind w:firstLine="567"/>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rPr>
        <w:t xml:space="preserve">8. </w:t>
      </w:r>
      <w:r w:rsidR="006858FE" w:rsidRPr="004A3FF7">
        <w:rPr>
          <w:rFonts w:ascii="Times New Roman" w:hAnsi="Times New Roman" w:cs="Times New Roman"/>
          <w:i/>
        </w:rPr>
        <w:t>Составить  устное сообщение по теме «Наш город».</w:t>
      </w:r>
    </w:p>
    <w:p w:rsidR="006858FE" w:rsidRPr="004A3FF7" w:rsidRDefault="006858FE" w:rsidP="004A3FF7">
      <w:pPr>
        <w:spacing w:line="200" w:lineRule="atLeast"/>
        <w:ind w:firstLine="567"/>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9.</w:t>
      </w:r>
      <w:r w:rsidR="000724AB" w:rsidRPr="004A3FF7">
        <w:rPr>
          <w:rFonts w:ascii="Times New Roman" w:hAnsi="Times New Roman" w:cs="Times New Roman"/>
          <w:i/>
        </w:rPr>
        <w:t xml:space="preserve">  Составьте  диалог на тему </w:t>
      </w:r>
      <w:r w:rsidRPr="004A3FF7">
        <w:rPr>
          <w:rFonts w:ascii="Times New Roman" w:hAnsi="Times New Roman" w:cs="Times New Roman"/>
          <w:i/>
        </w:rPr>
        <w:t xml:space="preserve"> «У врача».</w:t>
      </w:r>
    </w:p>
    <w:p w:rsidR="006858FE" w:rsidRPr="004A3FF7" w:rsidRDefault="006858FE" w:rsidP="006858FE">
      <w:pPr>
        <w:spacing w:line="200" w:lineRule="atLeast"/>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rPr>
        <w:t xml:space="preserve">        10. </w:t>
      </w:r>
      <w:r w:rsidRPr="004A3FF7">
        <w:rPr>
          <w:rFonts w:ascii="Times New Roman" w:hAnsi="Times New Roman" w:cs="Times New Roman"/>
          <w:i/>
        </w:rPr>
        <w:t>Составить   диалог по теме «В библиотеке».</w:t>
      </w:r>
    </w:p>
    <w:p w:rsidR="006858FE" w:rsidRPr="004A3FF7" w:rsidRDefault="006858FE" w:rsidP="006858FE">
      <w:pPr>
        <w:framePr w:hSpace="180" w:wrap="around" w:vAnchor="text" w:hAnchor="text" w:x="108" w:y="23"/>
        <w:spacing w:line="200" w:lineRule="atLeast"/>
        <w:jc w:val="both"/>
        <w:rPr>
          <w:rFonts w:ascii="Times New Roman" w:eastAsia="Andale Sans UI" w:hAnsi="Times New Roman" w:cs="Times New Roman"/>
          <w:i/>
          <w:kern w:val="2"/>
          <w:sz w:val="24"/>
          <w:szCs w:val="24"/>
          <w:lang w:eastAsia="ar-SA"/>
        </w:rPr>
      </w:pPr>
      <w:r w:rsidRPr="004A3FF7">
        <w:rPr>
          <w:rFonts w:ascii="Times New Roman" w:eastAsia="Andale Sans UI" w:hAnsi="Times New Roman" w:cs="Times New Roman"/>
          <w:kern w:val="2"/>
          <w:sz w:val="24"/>
          <w:szCs w:val="24"/>
          <w:lang w:eastAsia="ar-SA"/>
        </w:rPr>
        <w:t xml:space="preserve">     11. </w:t>
      </w:r>
      <w:r w:rsidRPr="004A3FF7">
        <w:rPr>
          <w:rFonts w:ascii="Times New Roman" w:hAnsi="Times New Roman" w:cs="Times New Roman"/>
          <w:i/>
        </w:rPr>
        <w:t>Прочитайте. Перескажите содержание на русском языке. Выделите существительные, поставьте к ним вопросы.</w:t>
      </w:r>
    </w:p>
    <w:p w:rsidR="006858FE" w:rsidRPr="004A3FF7" w:rsidRDefault="006858FE" w:rsidP="006858FE">
      <w:pPr>
        <w:framePr w:hSpace="180" w:wrap="around" w:vAnchor="text" w:hAnchor="text" w:x="108" w:y="23"/>
        <w:spacing w:line="200" w:lineRule="atLeast"/>
        <w:ind w:firstLine="567"/>
        <w:jc w:val="center"/>
        <w:rPr>
          <w:rFonts w:ascii="Times New Roman" w:eastAsia="Times New Roman" w:hAnsi="Times New Roman" w:cs="Times New Roman"/>
          <w:b/>
        </w:rPr>
      </w:pPr>
      <w:r w:rsidRPr="004A3FF7">
        <w:rPr>
          <w:rFonts w:ascii="Times New Roman" w:hAnsi="Times New Roman" w:cs="Times New Roman"/>
          <w:b/>
        </w:rPr>
        <w:t>Чăваш ялĕ</w:t>
      </w:r>
    </w:p>
    <w:p w:rsidR="006858FE" w:rsidRPr="004A3FF7" w:rsidRDefault="006858FE" w:rsidP="006858F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Чăваш ялĕ ĕлĕкрен шыв хĕрринелле туртăнать. Кунта пахча çимĕç лартса тума меллĕ. Çĕ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нÿрлĕ. Шыв аякра мар. Юхан шыв тă</w:t>
      </w:r>
      <w:proofErr w:type="gramStart"/>
      <w:r w:rsidRPr="004A3FF7">
        <w:rPr>
          <w:rFonts w:ascii="Times New Roman" w:hAnsi="Times New Roman" w:cs="Times New Roman"/>
        </w:rPr>
        <w:t>р</w:t>
      </w:r>
      <w:proofErr w:type="gramEnd"/>
      <w:r w:rsidRPr="004A3FF7">
        <w:rPr>
          <w:rFonts w:ascii="Times New Roman" w:hAnsi="Times New Roman" w:cs="Times New Roman"/>
        </w:rPr>
        <w:t>ăхĕнче çăлкуçсем тапса тăраççĕ. Ĕçмелли шыв çывăх пулни лайăх. Юхан шыва пĕвелеме пулать. Унта пулă ĕрчетме май пур.</w:t>
      </w:r>
    </w:p>
    <w:p w:rsidR="006858FE" w:rsidRPr="004A3FF7" w:rsidRDefault="006858FE" w:rsidP="006858F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Чăваш ялĕсем йывăçлă. Ĕлĕ</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 ял таврашĕнче ытларах йăмра ÿснĕ. Халĕ ытти йывăç та йышлă – хурăн, вĕрене, ăвăс, тирек. Ялта садсем те нумай. Унта та тĕрлĕ йывăç ÿсет: улмуççи, чие, хăмла çырли, хурăн çырли, хурлăхан.</w:t>
      </w:r>
    </w:p>
    <w:p w:rsidR="006858FE" w:rsidRPr="004A3FF7" w:rsidRDefault="006858FE" w:rsidP="006858FE">
      <w:pPr>
        <w:spacing w:line="200" w:lineRule="atLeast"/>
        <w:jc w:val="both"/>
        <w:rPr>
          <w:rFonts w:ascii="Times New Roman" w:hAnsi="Times New Roman" w:cs="Times New Roman"/>
        </w:rPr>
      </w:pPr>
      <w:r w:rsidRPr="004A3FF7">
        <w:rPr>
          <w:rFonts w:ascii="Times New Roman" w:hAnsi="Times New Roman" w:cs="Times New Roman"/>
        </w:rPr>
        <w:t xml:space="preserve">                                                                                                                                И. Андреев çырнинчен</w:t>
      </w:r>
    </w:p>
    <w:p w:rsidR="006858FE" w:rsidRPr="004A3FF7" w:rsidRDefault="006858FE" w:rsidP="006858FE">
      <w:pPr>
        <w:spacing w:line="200" w:lineRule="atLeast"/>
        <w:ind w:firstLine="412"/>
        <w:jc w:val="both"/>
        <w:rPr>
          <w:rFonts w:ascii="Times New Roman" w:hAnsi="Times New Roman" w:cs="Times New Roman"/>
          <w:i/>
        </w:rPr>
      </w:pPr>
      <w:r w:rsidRPr="004A3FF7">
        <w:rPr>
          <w:rFonts w:ascii="Times New Roman" w:hAnsi="Times New Roman" w:cs="Times New Roman"/>
        </w:rPr>
        <w:tab/>
        <w:t xml:space="preserve">12. </w:t>
      </w:r>
      <w:r w:rsidR="000724AB" w:rsidRPr="004A3FF7">
        <w:rPr>
          <w:rFonts w:ascii="Times New Roman" w:hAnsi="Times New Roman" w:cs="Times New Roman"/>
          <w:i/>
        </w:rPr>
        <w:t xml:space="preserve">Составьте  диалог на  тему </w:t>
      </w:r>
      <w:r w:rsidRPr="004A3FF7">
        <w:rPr>
          <w:rFonts w:ascii="Times New Roman" w:hAnsi="Times New Roman" w:cs="Times New Roman"/>
          <w:i/>
        </w:rPr>
        <w:t>«Сборы в поход».</w:t>
      </w:r>
    </w:p>
    <w:p w:rsidR="006858FE" w:rsidRPr="004A3FF7" w:rsidRDefault="006858FE" w:rsidP="006858FE">
      <w:pPr>
        <w:framePr w:hSpace="180" w:wrap="around" w:vAnchor="text" w:hAnchor="text" w:x="108" w:y="23"/>
        <w:spacing w:line="200" w:lineRule="atLeast"/>
        <w:ind w:firstLine="567"/>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13. Прочитайте. Переведите на чувашский язык. Выделите личные местоимения, укажите число, падеж.</w:t>
      </w:r>
    </w:p>
    <w:p w:rsidR="006858FE" w:rsidRPr="004A3FF7" w:rsidRDefault="006858FE" w:rsidP="006858FE">
      <w:pPr>
        <w:framePr w:hSpace="180" w:wrap="around" w:vAnchor="text" w:hAnchor="text" w:x="108" w:y="23"/>
        <w:spacing w:line="200" w:lineRule="atLeast"/>
        <w:ind w:firstLine="567"/>
        <w:jc w:val="center"/>
        <w:rPr>
          <w:rFonts w:ascii="Times New Roman" w:eastAsia="Times New Roman" w:hAnsi="Times New Roman" w:cs="Times New Roman"/>
          <w:b/>
        </w:rPr>
      </w:pPr>
      <w:r w:rsidRPr="004A3FF7">
        <w:rPr>
          <w:rFonts w:ascii="Times New Roman" w:hAnsi="Times New Roman" w:cs="Times New Roman"/>
          <w:b/>
        </w:rPr>
        <w:t>Ăтă</w:t>
      </w:r>
      <w:proofErr w:type="gramStart"/>
      <w:r w:rsidRPr="004A3FF7">
        <w:rPr>
          <w:rFonts w:ascii="Times New Roman" w:hAnsi="Times New Roman" w:cs="Times New Roman"/>
          <w:b/>
        </w:rPr>
        <w:t>р</w:t>
      </w:r>
      <w:proofErr w:type="gramEnd"/>
    </w:p>
    <w:p w:rsidR="006858FE" w:rsidRPr="004A3FF7" w:rsidRDefault="006858FE" w:rsidP="006858FE">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Ăтă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вăрманти юхан шыв çинче пурăнать. Аван унăн çурчĕ. 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йывăçсене те хăех каснă. Вĕсене шыва хăех туртнă, çурчĕн тăррине те хăех майлаштарнă. </w:t>
      </w:r>
    </w:p>
    <w:p w:rsidR="006858FE" w:rsidRPr="004A3FF7" w:rsidRDefault="006858FE" w:rsidP="006858FE">
      <w:pPr>
        <w:spacing w:line="200" w:lineRule="atLeast"/>
        <w:ind w:firstLine="412"/>
        <w:jc w:val="both"/>
        <w:rPr>
          <w:rFonts w:ascii="Times New Roman" w:hAnsi="Times New Roman" w:cs="Times New Roman"/>
        </w:rPr>
      </w:pPr>
      <w:r w:rsidRPr="004A3FF7">
        <w:rPr>
          <w:rFonts w:ascii="Times New Roman" w:hAnsi="Times New Roman" w:cs="Times New Roman"/>
        </w:rPr>
        <w:t>Ăтă</w:t>
      </w:r>
      <w:proofErr w:type="gramStart"/>
      <w:r w:rsidRPr="004A3FF7">
        <w:rPr>
          <w:rFonts w:ascii="Times New Roman" w:hAnsi="Times New Roman" w:cs="Times New Roman"/>
        </w:rPr>
        <w:t>р</w:t>
      </w:r>
      <w:proofErr w:type="gramEnd"/>
      <w:r w:rsidRPr="004A3FF7">
        <w:rPr>
          <w:rFonts w:ascii="Times New Roman" w:hAnsi="Times New Roman" w:cs="Times New Roman"/>
        </w:rPr>
        <w:t>ăн кĕрĕкĕ аван. Ăна шывра хĕлле те сивĕ мар. Унăн хăлхи те çивĕч. Шывра пулă хÿрипе çапать-и, вăрманта ç</w:t>
      </w:r>
      <w:proofErr w:type="gramStart"/>
      <w:r w:rsidRPr="004A3FF7">
        <w:rPr>
          <w:rFonts w:ascii="Times New Roman" w:hAnsi="Times New Roman" w:cs="Times New Roman"/>
        </w:rPr>
        <w:t>ул</w:t>
      </w:r>
      <w:proofErr w:type="gramEnd"/>
      <w:r w:rsidRPr="004A3FF7">
        <w:rPr>
          <w:rFonts w:ascii="Times New Roman" w:hAnsi="Times New Roman" w:cs="Times New Roman"/>
        </w:rPr>
        <w:t>çă вăштăртатать-и – вăл пĕтĕмпех илтет. Куçĕ вара ăтă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ăн кăшт йăвашрах. </w:t>
      </w:r>
      <w:proofErr w:type="gramStart"/>
      <w:r w:rsidRPr="004A3FF7">
        <w:rPr>
          <w:rFonts w:ascii="Times New Roman" w:hAnsi="Times New Roman" w:cs="Times New Roman"/>
        </w:rPr>
        <w:t>Яп</w:t>
      </w:r>
      <w:proofErr w:type="gramEnd"/>
      <w:r w:rsidRPr="004A3FF7">
        <w:rPr>
          <w:rFonts w:ascii="Times New Roman" w:hAnsi="Times New Roman" w:cs="Times New Roman"/>
        </w:rPr>
        <w:t>ăх курать вăл.</w:t>
      </w:r>
    </w:p>
    <w:p w:rsidR="006858FE" w:rsidRPr="004A3FF7" w:rsidRDefault="006858FE" w:rsidP="006858FE">
      <w:pPr>
        <w:spacing w:line="200" w:lineRule="atLeast"/>
        <w:jc w:val="both"/>
        <w:rPr>
          <w:rFonts w:ascii="Times New Roman" w:hAnsi="Times New Roman" w:cs="Times New Roman"/>
          <w:i/>
        </w:rPr>
      </w:pPr>
      <w:r w:rsidRPr="004A3FF7">
        <w:rPr>
          <w:rFonts w:ascii="Times New Roman" w:hAnsi="Times New Roman" w:cs="Times New Roman"/>
        </w:rPr>
        <w:t xml:space="preserve">              14.</w:t>
      </w:r>
      <w:r w:rsidRPr="004A3FF7">
        <w:rPr>
          <w:rFonts w:ascii="Times New Roman" w:hAnsi="Times New Roman" w:cs="Times New Roman"/>
          <w:i/>
        </w:rPr>
        <w:t xml:space="preserve"> </w:t>
      </w:r>
      <w:r w:rsidR="000724AB" w:rsidRPr="004A3FF7">
        <w:rPr>
          <w:rFonts w:ascii="Times New Roman" w:hAnsi="Times New Roman" w:cs="Times New Roman"/>
          <w:i/>
        </w:rPr>
        <w:t>Составьте  устное сообщение на</w:t>
      </w:r>
      <w:r w:rsidRPr="004A3FF7">
        <w:rPr>
          <w:rFonts w:ascii="Times New Roman" w:hAnsi="Times New Roman" w:cs="Times New Roman"/>
          <w:i/>
        </w:rPr>
        <w:t xml:space="preserve"> тем</w:t>
      </w:r>
      <w:r w:rsidR="000724AB" w:rsidRPr="004A3FF7">
        <w:rPr>
          <w:rFonts w:ascii="Times New Roman" w:hAnsi="Times New Roman" w:cs="Times New Roman"/>
          <w:i/>
        </w:rPr>
        <w:t xml:space="preserve">у </w:t>
      </w:r>
      <w:r w:rsidRPr="004A3FF7">
        <w:rPr>
          <w:rFonts w:ascii="Times New Roman" w:hAnsi="Times New Roman" w:cs="Times New Roman"/>
          <w:i/>
        </w:rPr>
        <w:t xml:space="preserve"> «Чувашская Республика».</w:t>
      </w:r>
    </w:p>
    <w:p w:rsidR="006858FE" w:rsidRPr="004A3FF7" w:rsidRDefault="006858FE" w:rsidP="006858FE">
      <w:pPr>
        <w:spacing w:line="200" w:lineRule="atLeast"/>
        <w:ind w:firstLine="567"/>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ab/>
        <w:t xml:space="preserve">15. </w:t>
      </w:r>
      <w:r w:rsidR="000724AB" w:rsidRPr="004A3FF7">
        <w:rPr>
          <w:rFonts w:ascii="Times New Roman" w:hAnsi="Times New Roman" w:cs="Times New Roman"/>
          <w:i/>
        </w:rPr>
        <w:t xml:space="preserve">Составьте из деформированных </w:t>
      </w:r>
      <w:r w:rsidRPr="004A3FF7">
        <w:rPr>
          <w:rFonts w:ascii="Times New Roman" w:hAnsi="Times New Roman" w:cs="Times New Roman"/>
          <w:i/>
        </w:rPr>
        <w:t xml:space="preserve"> предложений текст.</w:t>
      </w:r>
    </w:p>
    <w:p w:rsidR="006858FE" w:rsidRPr="004A3FF7" w:rsidRDefault="006858FE" w:rsidP="006858FE">
      <w:pPr>
        <w:spacing w:line="200" w:lineRule="atLeast"/>
        <w:ind w:firstLine="567"/>
        <w:jc w:val="both"/>
        <w:rPr>
          <w:rFonts w:ascii="Times New Roman" w:eastAsia="Andale Sans UI" w:hAnsi="Times New Roman" w:cs="Times New Roman"/>
          <w:b/>
          <w:kern w:val="2"/>
          <w:sz w:val="24"/>
          <w:szCs w:val="24"/>
          <w:lang w:eastAsia="ar-SA"/>
        </w:rPr>
      </w:pPr>
      <w:r w:rsidRPr="004A3FF7">
        <w:rPr>
          <w:rFonts w:ascii="Times New Roman" w:eastAsia="Andale Sans UI" w:hAnsi="Times New Roman" w:cs="Times New Roman"/>
          <w:b/>
          <w:kern w:val="2"/>
          <w:sz w:val="24"/>
          <w:szCs w:val="24"/>
          <w:lang w:eastAsia="ar-SA"/>
        </w:rPr>
        <w:t xml:space="preserve">     </w:t>
      </w:r>
      <w:r w:rsidRPr="004A3FF7">
        <w:rPr>
          <w:rFonts w:ascii="Times New Roman" w:hAnsi="Times New Roman" w:cs="Times New Roman"/>
          <w:b/>
        </w:rPr>
        <w:t>Кĕркунне</w:t>
      </w:r>
    </w:p>
    <w:p w:rsidR="006858FE" w:rsidRPr="004A3FF7" w:rsidRDefault="006858FE" w:rsidP="006858FE">
      <w:pPr>
        <w:spacing w:line="200" w:lineRule="atLeast"/>
        <w:ind w:firstLine="567"/>
        <w:jc w:val="both"/>
        <w:rPr>
          <w:rFonts w:ascii="Times New Roman" w:hAnsi="Times New Roman" w:cs="Times New Roman"/>
        </w:rPr>
      </w:pPr>
      <w:r w:rsidRPr="004A3FF7">
        <w:rPr>
          <w:rFonts w:ascii="Times New Roman" w:hAnsi="Times New Roman" w:cs="Times New Roman"/>
        </w:rPr>
        <w:t xml:space="preserve">Хĕвеллĕ, иртрĕ, çу. </w:t>
      </w:r>
    </w:p>
    <w:p w:rsidR="006858FE" w:rsidRPr="004A3FF7" w:rsidRDefault="006858FE" w:rsidP="006858FE">
      <w:pPr>
        <w:spacing w:line="200" w:lineRule="atLeast"/>
        <w:ind w:firstLine="567"/>
        <w:jc w:val="both"/>
        <w:rPr>
          <w:rFonts w:ascii="Times New Roman" w:hAnsi="Times New Roman" w:cs="Times New Roman"/>
        </w:rPr>
      </w:pPr>
      <w:r w:rsidRPr="004A3FF7">
        <w:rPr>
          <w:rFonts w:ascii="Times New Roman" w:hAnsi="Times New Roman" w:cs="Times New Roman"/>
        </w:rPr>
        <w:t>Кĕскелчĕç, çĕрсем, вă</w:t>
      </w:r>
      <w:proofErr w:type="gramStart"/>
      <w:r w:rsidRPr="004A3FF7">
        <w:rPr>
          <w:rFonts w:ascii="Times New Roman" w:hAnsi="Times New Roman" w:cs="Times New Roman"/>
        </w:rPr>
        <w:t>р</w:t>
      </w:r>
      <w:proofErr w:type="gramEnd"/>
      <w:r w:rsidRPr="004A3FF7">
        <w:rPr>
          <w:rFonts w:ascii="Times New Roman" w:hAnsi="Times New Roman" w:cs="Times New Roman"/>
        </w:rPr>
        <w:t>ăмланчĕç, кунсем.</w:t>
      </w:r>
    </w:p>
    <w:p w:rsidR="006858FE" w:rsidRPr="004A3FF7" w:rsidRDefault="006858FE" w:rsidP="006858FE">
      <w:pPr>
        <w:spacing w:line="200" w:lineRule="atLeast"/>
        <w:ind w:firstLine="567"/>
        <w:jc w:val="both"/>
        <w:rPr>
          <w:rFonts w:ascii="Times New Roman" w:hAnsi="Times New Roman" w:cs="Times New Roman"/>
        </w:rPr>
      </w:pPr>
      <w:proofErr w:type="gramStart"/>
      <w:r w:rsidRPr="004A3FF7">
        <w:rPr>
          <w:rFonts w:ascii="Times New Roman" w:hAnsi="Times New Roman" w:cs="Times New Roman"/>
        </w:rPr>
        <w:t>П</w:t>
      </w:r>
      <w:proofErr w:type="gramEnd"/>
      <w:r w:rsidRPr="004A3FF7">
        <w:rPr>
          <w:rFonts w:ascii="Times New Roman" w:hAnsi="Times New Roman" w:cs="Times New Roman"/>
        </w:rPr>
        <w:t>ĕлĕтсем, тÿпере, тĕксĕм, шăваççĕ, çумăр.</w:t>
      </w:r>
    </w:p>
    <w:p w:rsidR="006858FE" w:rsidRPr="004A3FF7" w:rsidRDefault="006858FE" w:rsidP="006858FE">
      <w:pPr>
        <w:spacing w:line="200" w:lineRule="atLeast"/>
        <w:ind w:firstLine="567"/>
        <w:jc w:val="both"/>
        <w:rPr>
          <w:rFonts w:ascii="Times New Roman" w:hAnsi="Times New Roman" w:cs="Times New Roman"/>
        </w:rPr>
      </w:pPr>
      <w:r w:rsidRPr="004A3FF7">
        <w:rPr>
          <w:rFonts w:ascii="Times New Roman" w:hAnsi="Times New Roman" w:cs="Times New Roman"/>
        </w:rPr>
        <w:t xml:space="preserve">Типрĕ, вăрман, курăк, усланкăна, </w:t>
      </w:r>
      <w:proofErr w:type="gramStart"/>
      <w:r w:rsidRPr="004A3FF7">
        <w:rPr>
          <w:rFonts w:ascii="Times New Roman" w:hAnsi="Times New Roman" w:cs="Times New Roman"/>
        </w:rPr>
        <w:t>п</w:t>
      </w:r>
      <w:proofErr w:type="gramEnd"/>
      <w:r w:rsidRPr="004A3FF7">
        <w:rPr>
          <w:rFonts w:ascii="Times New Roman" w:hAnsi="Times New Roman" w:cs="Times New Roman"/>
        </w:rPr>
        <w:t>ĕтĕмпех.</w:t>
      </w:r>
    </w:p>
    <w:p w:rsidR="006858FE" w:rsidRPr="004A3FF7" w:rsidRDefault="006858FE" w:rsidP="006858FE">
      <w:pPr>
        <w:spacing w:line="200" w:lineRule="atLeast"/>
        <w:ind w:firstLine="567"/>
        <w:jc w:val="both"/>
        <w:rPr>
          <w:rFonts w:ascii="Times New Roman" w:hAnsi="Times New Roman" w:cs="Times New Roman"/>
        </w:rPr>
      </w:pPr>
      <w:r w:rsidRPr="004A3FF7">
        <w:rPr>
          <w:rFonts w:ascii="Times New Roman" w:hAnsi="Times New Roman" w:cs="Times New Roman"/>
        </w:rPr>
        <w:t>Йывăçсем, саралнă, ç</w:t>
      </w:r>
      <w:proofErr w:type="gramStart"/>
      <w:r w:rsidRPr="004A3FF7">
        <w:rPr>
          <w:rFonts w:ascii="Times New Roman" w:hAnsi="Times New Roman" w:cs="Times New Roman"/>
        </w:rPr>
        <w:t>ул</w:t>
      </w:r>
      <w:proofErr w:type="gramEnd"/>
      <w:r w:rsidRPr="004A3FF7">
        <w:rPr>
          <w:rFonts w:ascii="Times New Roman" w:hAnsi="Times New Roman" w:cs="Times New Roman"/>
        </w:rPr>
        <w:t>çисем.</w:t>
      </w:r>
    </w:p>
    <w:p w:rsidR="006858FE" w:rsidRPr="004A3FF7" w:rsidRDefault="006858FE" w:rsidP="006858FE">
      <w:pPr>
        <w:spacing w:line="200" w:lineRule="atLeast"/>
        <w:ind w:firstLine="567"/>
        <w:jc w:val="both"/>
        <w:rPr>
          <w:rFonts w:ascii="Times New Roman" w:hAnsi="Times New Roman" w:cs="Times New Roman"/>
        </w:rPr>
      </w:pPr>
      <w:r w:rsidRPr="004A3FF7">
        <w:rPr>
          <w:rFonts w:ascii="Times New Roman" w:hAnsi="Times New Roman" w:cs="Times New Roman"/>
        </w:rPr>
        <w:t>Сукмаксем, витĕннĕ, сарă, хĕрлĕ, ç</w:t>
      </w:r>
      <w:proofErr w:type="gramStart"/>
      <w:r w:rsidRPr="004A3FF7">
        <w:rPr>
          <w:rFonts w:ascii="Times New Roman" w:hAnsi="Times New Roman" w:cs="Times New Roman"/>
        </w:rPr>
        <w:t>ул</w:t>
      </w:r>
      <w:proofErr w:type="gramEnd"/>
      <w:r w:rsidRPr="004A3FF7">
        <w:rPr>
          <w:rFonts w:ascii="Times New Roman" w:hAnsi="Times New Roman" w:cs="Times New Roman"/>
        </w:rPr>
        <w:t>çăсемпе.</w:t>
      </w:r>
    </w:p>
    <w:p w:rsidR="006858FE" w:rsidRPr="004A3FF7" w:rsidRDefault="006858FE" w:rsidP="006858FE">
      <w:pPr>
        <w:spacing w:line="200" w:lineRule="atLeast"/>
        <w:ind w:firstLine="567"/>
        <w:jc w:val="both"/>
        <w:rPr>
          <w:rFonts w:ascii="Times New Roman" w:hAnsi="Times New Roman" w:cs="Times New Roman"/>
        </w:rPr>
      </w:pPr>
      <w:proofErr w:type="gramStart"/>
      <w:r w:rsidRPr="004A3FF7">
        <w:rPr>
          <w:rFonts w:ascii="Times New Roman" w:hAnsi="Times New Roman" w:cs="Times New Roman"/>
        </w:rPr>
        <w:t>Часах</w:t>
      </w:r>
      <w:proofErr w:type="gramEnd"/>
      <w:r w:rsidRPr="004A3FF7">
        <w:rPr>
          <w:rFonts w:ascii="Times New Roman" w:hAnsi="Times New Roman" w:cs="Times New Roman"/>
        </w:rPr>
        <w:t>, ларĕ, хĕл.</w:t>
      </w:r>
    </w:p>
    <w:p w:rsidR="006858FE" w:rsidRPr="004A3FF7" w:rsidRDefault="006858FE" w:rsidP="006858FE">
      <w:pPr>
        <w:spacing w:line="200" w:lineRule="atLeast"/>
        <w:jc w:val="both"/>
        <w:rPr>
          <w:rFonts w:ascii="Times New Roman" w:hAnsi="Times New Roman" w:cs="Times New Roman"/>
        </w:rPr>
      </w:pPr>
      <w:r w:rsidRPr="004A3FF7">
        <w:rPr>
          <w:rFonts w:ascii="Times New Roman" w:hAnsi="Times New Roman" w:cs="Times New Roman"/>
        </w:rPr>
        <w:t xml:space="preserve">           16. </w:t>
      </w:r>
      <w:r w:rsidR="000724AB" w:rsidRPr="004A3FF7">
        <w:rPr>
          <w:rFonts w:ascii="Times New Roman" w:hAnsi="Times New Roman" w:cs="Times New Roman"/>
          <w:i/>
        </w:rPr>
        <w:t xml:space="preserve">Составьте  устное сообщение на  тему </w:t>
      </w:r>
      <w:r w:rsidRPr="004A3FF7">
        <w:rPr>
          <w:rFonts w:ascii="Times New Roman" w:hAnsi="Times New Roman" w:cs="Times New Roman"/>
          <w:i/>
        </w:rPr>
        <w:t xml:space="preserve"> « День  рождения</w:t>
      </w:r>
      <w:r w:rsidRPr="004A3FF7">
        <w:rPr>
          <w:rFonts w:ascii="Times New Roman" w:hAnsi="Times New Roman" w:cs="Times New Roman"/>
        </w:rPr>
        <w:t>».</w:t>
      </w:r>
    </w:p>
    <w:p w:rsidR="006858FE" w:rsidRPr="004A3FF7" w:rsidRDefault="006858FE" w:rsidP="006858FE">
      <w:pPr>
        <w:spacing w:line="200" w:lineRule="atLeast"/>
        <w:ind w:firstLine="567"/>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 xml:space="preserve"> 17. </w:t>
      </w:r>
      <w:r w:rsidRPr="004A3FF7">
        <w:rPr>
          <w:rFonts w:ascii="Times New Roman" w:hAnsi="Times New Roman" w:cs="Times New Roman"/>
          <w:i/>
        </w:rPr>
        <w:t>Вместо точек подберите соответствующие глагольные сочетания с инфинитивом и поставьте в нужной форме</w:t>
      </w:r>
      <w:r w:rsidRPr="004A3FF7">
        <w:rPr>
          <w:rFonts w:ascii="Times New Roman" w:hAnsi="Times New Roman" w:cs="Times New Roman"/>
        </w:rPr>
        <w:t>.</w:t>
      </w:r>
    </w:p>
    <w:p w:rsidR="006858FE" w:rsidRPr="004A3FF7" w:rsidRDefault="006858FE" w:rsidP="006858FE">
      <w:pPr>
        <w:widowControl w:val="0"/>
        <w:numPr>
          <w:ilvl w:val="1"/>
          <w:numId w:val="1"/>
        </w:numPr>
        <w:suppressAutoHyphens/>
        <w:spacing w:after="0" w:line="200" w:lineRule="atLeast"/>
        <w:ind w:left="0" w:firstLine="567"/>
        <w:jc w:val="both"/>
        <w:rPr>
          <w:rFonts w:ascii="Times New Roman" w:eastAsia="Times New Roman" w:hAnsi="Times New Roman" w:cs="Times New Roman"/>
        </w:rPr>
      </w:pPr>
      <w:r w:rsidRPr="004A3FF7">
        <w:rPr>
          <w:rFonts w:ascii="Times New Roman" w:hAnsi="Times New Roman" w:cs="Times New Roman"/>
        </w:rPr>
        <w:lastRenderedPageBreak/>
        <w:t xml:space="preserve">Эпир аппапа ыран хулана ... . 2. Халĕ Атăл урлă çурран ... . 3. Апат хыççăн эпир аттепе </w:t>
      </w:r>
      <w:proofErr w:type="gramStart"/>
      <w:r w:rsidRPr="004A3FF7">
        <w:rPr>
          <w:rFonts w:ascii="Times New Roman" w:hAnsi="Times New Roman" w:cs="Times New Roman"/>
        </w:rPr>
        <w:t>шахм</w:t>
      </w:r>
      <w:proofErr w:type="gramEnd"/>
      <w:r w:rsidRPr="004A3FF7">
        <w:rPr>
          <w:rFonts w:ascii="Times New Roman" w:hAnsi="Times New Roman" w:cs="Times New Roman"/>
        </w:rPr>
        <w:t xml:space="preserve">ăтла ... . 4. </w:t>
      </w:r>
      <w:proofErr w:type="gramStart"/>
      <w:r w:rsidRPr="004A3FF7">
        <w:rPr>
          <w:rFonts w:ascii="Times New Roman" w:hAnsi="Times New Roman" w:cs="Times New Roman"/>
        </w:rPr>
        <w:t>Ш</w:t>
      </w:r>
      <w:proofErr w:type="gramEnd"/>
      <w:r w:rsidRPr="004A3FF7">
        <w:rPr>
          <w:rFonts w:ascii="Times New Roman" w:hAnsi="Times New Roman" w:cs="Times New Roman"/>
        </w:rPr>
        <w:t>ăматкун Микулайпа Мирун ирех пулла ... . 5. Ватă кинеми апат хыççăн диван çине ... . 6. Кăнтăрла иртсен каç енне сивĕ вĕтĕ çумă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 . 7.Пĕчĕк Коля тĕрлĕ тĕслĕ сăрăсем илчĕ те ... . 8. Анна яла ватă амăшсем</w:t>
      </w:r>
      <w:proofErr w:type="gramStart"/>
      <w:r w:rsidRPr="004A3FF7">
        <w:rPr>
          <w:rFonts w:ascii="Times New Roman" w:hAnsi="Times New Roman" w:cs="Times New Roman"/>
        </w:rPr>
        <w:t xml:space="preserve"> .</w:t>
      </w:r>
      <w:proofErr w:type="gramEnd"/>
      <w:r w:rsidRPr="004A3FF7">
        <w:rPr>
          <w:rFonts w:ascii="Times New Roman" w:hAnsi="Times New Roman" w:cs="Times New Roman"/>
        </w:rPr>
        <w:t>.. .</w:t>
      </w:r>
    </w:p>
    <w:p w:rsidR="006858FE" w:rsidRPr="004A3FF7" w:rsidRDefault="006858FE" w:rsidP="006858FE">
      <w:pPr>
        <w:spacing w:line="200" w:lineRule="atLeast"/>
        <w:ind w:firstLine="567"/>
        <w:jc w:val="both"/>
        <w:rPr>
          <w:rFonts w:ascii="Times New Roman" w:hAnsi="Times New Roman" w:cs="Times New Roman"/>
        </w:rPr>
      </w:pPr>
    </w:p>
    <w:p w:rsidR="006858FE" w:rsidRPr="004A3FF7" w:rsidRDefault="006858FE" w:rsidP="006858FE">
      <w:pPr>
        <w:spacing w:line="200" w:lineRule="atLeast"/>
        <w:ind w:firstLine="567"/>
        <w:jc w:val="both"/>
        <w:rPr>
          <w:rFonts w:ascii="Times New Roman" w:hAnsi="Times New Roman" w:cs="Times New Roman"/>
          <w:iCs/>
        </w:rPr>
      </w:pPr>
      <w:r w:rsidRPr="004A3FF7">
        <w:rPr>
          <w:rFonts w:ascii="Times New Roman" w:hAnsi="Times New Roman" w:cs="Times New Roman"/>
          <w:i/>
          <w:iCs/>
        </w:rPr>
        <w:t xml:space="preserve">Словосочетания для подбора: </w:t>
      </w:r>
      <w:r w:rsidRPr="004A3FF7">
        <w:rPr>
          <w:rFonts w:ascii="Times New Roman" w:hAnsi="Times New Roman" w:cs="Times New Roman"/>
          <w:iCs/>
        </w:rPr>
        <w:t xml:space="preserve">курма васка, кайма шутла, çума </w:t>
      </w:r>
      <w:proofErr w:type="gramStart"/>
      <w:r w:rsidRPr="004A3FF7">
        <w:rPr>
          <w:rFonts w:ascii="Times New Roman" w:hAnsi="Times New Roman" w:cs="Times New Roman"/>
          <w:iCs/>
        </w:rPr>
        <w:t>пуçла</w:t>
      </w:r>
      <w:proofErr w:type="gramEnd"/>
      <w:r w:rsidRPr="004A3FF7">
        <w:rPr>
          <w:rFonts w:ascii="Times New Roman" w:hAnsi="Times New Roman" w:cs="Times New Roman"/>
          <w:iCs/>
        </w:rPr>
        <w:t>, çÿреме пул, выляма лар, канма вырт, кайма пуçтарăн, ÿкерме лар.</w:t>
      </w:r>
    </w:p>
    <w:p w:rsidR="00540296" w:rsidRPr="004A3FF7" w:rsidRDefault="006858FE" w:rsidP="00540296">
      <w:pPr>
        <w:framePr w:hSpace="180" w:wrap="around" w:vAnchor="text" w:hAnchor="text" w:x="108" w:y="23"/>
        <w:spacing w:line="200" w:lineRule="atLeast"/>
        <w:ind w:firstLine="567"/>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iCs/>
        </w:rPr>
        <w:t>18.</w:t>
      </w:r>
      <w:r w:rsidR="00540296" w:rsidRPr="004A3FF7">
        <w:rPr>
          <w:rFonts w:ascii="Times New Roman" w:hAnsi="Times New Roman" w:cs="Times New Roman"/>
          <w:i/>
        </w:rPr>
        <w:t xml:space="preserve"> Прочитайте. Запишите текст, поставьте вместо первого третье лицо. Переведите</w:t>
      </w:r>
      <w:r w:rsidR="00540296" w:rsidRPr="004A3FF7">
        <w:rPr>
          <w:rFonts w:ascii="Times New Roman" w:hAnsi="Times New Roman" w:cs="Times New Roman"/>
        </w:rPr>
        <w:t>.</w:t>
      </w:r>
    </w:p>
    <w:p w:rsidR="00540296" w:rsidRPr="004A3FF7" w:rsidRDefault="00540296" w:rsidP="00540296">
      <w:pPr>
        <w:framePr w:hSpace="180" w:wrap="around" w:vAnchor="text" w:hAnchor="text" w:x="108" w:y="23"/>
        <w:spacing w:line="200" w:lineRule="atLeast"/>
        <w:ind w:firstLine="567"/>
        <w:jc w:val="both"/>
        <w:rPr>
          <w:rFonts w:ascii="Times New Roman" w:eastAsia="Times New Roman" w:hAnsi="Times New Roman" w:cs="Times New Roman"/>
        </w:rPr>
      </w:pPr>
      <w:r w:rsidRPr="004A3FF7">
        <w:rPr>
          <w:rFonts w:ascii="Times New Roman" w:hAnsi="Times New Roman" w:cs="Times New Roman"/>
        </w:rPr>
        <w:t xml:space="preserve">Эпĕ халĕ студент. Института вĕренме кĕтĕм. Манăн шăллăм вара кăçал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ĕрремĕш класа кайрĕ. Эпир шăллăмпа питĕ туслă пурăнатпăр. Пĕрле хваттерте тирпейлетпĕр. Эпĕ пылесоспа кавир тасататăп, урай çăватăп. Шăллăм тусан шăлать.  Унтан эпир уроксем хатĕрлетпĕр. Эпĕ шăллăма яланах пулăшатăп. </w:t>
      </w:r>
      <w:proofErr w:type="gramStart"/>
      <w:r w:rsidRPr="004A3FF7">
        <w:rPr>
          <w:rFonts w:ascii="Times New Roman" w:hAnsi="Times New Roman" w:cs="Times New Roman"/>
        </w:rPr>
        <w:t>Ш</w:t>
      </w:r>
      <w:proofErr w:type="gramEnd"/>
      <w:r w:rsidRPr="004A3FF7">
        <w:rPr>
          <w:rFonts w:ascii="Times New Roman" w:hAnsi="Times New Roman" w:cs="Times New Roman"/>
        </w:rPr>
        <w:t>ăллăм мана тав тăвать.</w:t>
      </w:r>
    </w:p>
    <w:p w:rsidR="00540296" w:rsidRPr="004A3FF7" w:rsidRDefault="00540296" w:rsidP="00540296">
      <w:pPr>
        <w:framePr w:hSpace="180" w:wrap="around" w:vAnchor="text" w:hAnchor="text" w:x="108" w:y="23"/>
        <w:spacing w:line="200" w:lineRule="atLeast"/>
        <w:ind w:firstLine="567"/>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 xml:space="preserve">19.  </w:t>
      </w:r>
      <w:r w:rsidRPr="004A3FF7">
        <w:rPr>
          <w:rFonts w:ascii="Times New Roman" w:hAnsi="Times New Roman" w:cs="Times New Roman"/>
          <w:i/>
        </w:rPr>
        <w:t>Вместо точек подберите нужные аффиксы и запишите</w:t>
      </w:r>
      <w:r w:rsidRPr="004A3FF7">
        <w:rPr>
          <w:rFonts w:ascii="Times New Roman" w:hAnsi="Times New Roman" w:cs="Times New Roman"/>
        </w:rPr>
        <w:t>.</w:t>
      </w:r>
    </w:p>
    <w:p w:rsidR="00540296" w:rsidRPr="004A3FF7" w:rsidRDefault="00540296" w:rsidP="00540296">
      <w:pPr>
        <w:framePr w:hSpace="180" w:wrap="around" w:vAnchor="text" w:hAnchor="text" w:x="108" w:y="23"/>
        <w:spacing w:line="200" w:lineRule="atLeast"/>
        <w:ind w:firstLine="567"/>
        <w:jc w:val="both"/>
        <w:rPr>
          <w:rFonts w:ascii="Times New Roman" w:eastAsia="Times New Roman" w:hAnsi="Times New Roman" w:cs="Times New Roman"/>
        </w:rPr>
      </w:pPr>
      <w:r w:rsidRPr="004A3FF7">
        <w:rPr>
          <w:rFonts w:ascii="Times New Roman" w:hAnsi="Times New Roman" w:cs="Times New Roman"/>
        </w:rPr>
        <w:t>1. Шухăшла... тунă ĕçшĕн кайран ан ÿкĕн.</w:t>
      </w:r>
    </w:p>
    <w:p w:rsidR="00540296" w:rsidRPr="004A3FF7" w:rsidRDefault="00540296" w:rsidP="00540296">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2. Ĕçе тытăнниччен малтан шухăшла... пулать.</w:t>
      </w:r>
    </w:p>
    <w:p w:rsidR="00540296" w:rsidRPr="004A3FF7" w:rsidRDefault="00540296" w:rsidP="00540296">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3. Шыва кĕ</w:t>
      </w:r>
      <w:proofErr w:type="gramStart"/>
      <w:r w:rsidRPr="004A3FF7">
        <w:rPr>
          <w:rFonts w:ascii="Times New Roman" w:hAnsi="Times New Roman" w:cs="Times New Roman"/>
        </w:rPr>
        <w:t>мес</w:t>
      </w:r>
      <w:proofErr w:type="gramEnd"/>
      <w:r w:rsidRPr="004A3FF7">
        <w:rPr>
          <w:rFonts w:ascii="Times New Roman" w:hAnsi="Times New Roman" w:cs="Times New Roman"/>
        </w:rPr>
        <w:t>ĕр иш.. вĕренеймĕн.</w:t>
      </w:r>
    </w:p>
    <w:p w:rsidR="00540296" w:rsidRPr="004A3FF7" w:rsidRDefault="00540296" w:rsidP="00540296">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4. Кала...  манать, итлекен манмасть.</w:t>
      </w:r>
    </w:p>
    <w:p w:rsidR="00540296" w:rsidRPr="004A3FF7" w:rsidRDefault="00540296" w:rsidP="00540296">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 xml:space="preserve">5. Анне </w:t>
      </w:r>
      <w:proofErr w:type="gramStart"/>
      <w:r w:rsidRPr="004A3FF7">
        <w:rPr>
          <w:rFonts w:ascii="Times New Roman" w:hAnsi="Times New Roman" w:cs="Times New Roman"/>
        </w:rPr>
        <w:t>п</w:t>
      </w:r>
      <w:proofErr w:type="gramEnd"/>
      <w:r w:rsidRPr="004A3FF7">
        <w:rPr>
          <w:rFonts w:ascii="Times New Roman" w:hAnsi="Times New Roman" w:cs="Times New Roman"/>
        </w:rPr>
        <w:t>ĕçер. . кукăль яланах тутлă.</w:t>
      </w:r>
    </w:p>
    <w:p w:rsidR="00540296" w:rsidRPr="004A3FF7" w:rsidRDefault="00540296" w:rsidP="00540296">
      <w:pPr>
        <w:framePr w:hSpace="180" w:wrap="around" w:vAnchor="text" w:hAnchor="text" w:x="108" w:y="23"/>
        <w:spacing w:line="200" w:lineRule="atLeast"/>
        <w:ind w:firstLine="567"/>
        <w:jc w:val="both"/>
        <w:rPr>
          <w:rFonts w:ascii="Times New Roman" w:hAnsi="Times New Roman" w:cs="Times New Roman"/>
        </w:rPr>
      </w:pPr>
      <w:r w:rsidRPr="004A3FF7">
        <w:rPr>
          <w:rFonts w:ascii="Times New Roman" w:hAnsi="Times New Roman" w:cs="Times New Roman"/>
        </w:rPr>
        <w:t>6. Ку канмалли кун эпир туссемпе похода кай...</w:t>
      </w:r>
    </w:p>
    <w:p w:rsidR="00540296" w:rsidRPr="004A3FF7" w:rsidRDefault="00540296" w:rsidP="00540296">
      <w:pPr>
        <w:spacing w:line="200" w:lineRule="atLeast"/>
        <w:jc w:val="both"/>
        <w:rPr>
          <w:rFonts w:ascii="Times New Roman" w:hAnsi="Times New Roman" w:cs="Times New Roman"/>
        </w:rPr>
      </w:pPr>
      <w:r w:rsidRPr="004A3FF7">
        <w:rPr>
          <w:rFonts w:ascii="Times New Roman" w:hAnsi="Times New Roman" w:cs="Times New Roman"/>
        </w:rPr>
        <w:t xml:space="preserve">              20. Составить  диалог по теме «В магазине».</w:t>
      </w:r>
    </w:p>
    <w:p w:rsidR="00D055F2" w:rsidRPr="004A3FF7" w:rsidRDefault="00D055F2" w:rsidP="00D055F2">
      <w:pPr>
        <w:ind w:left="705"/>
        <w:rPr>
          <w:rFonts w:ascii="Times New Roman" w:hAnsi="Times New Roman" w:cs="Times New Roman"/>
          <w:i/>
          <w:sz w:val="24"/>
          <w:szCs w:val="24"/>
        </w:rPr>
      </w:pPr>
      <w:r w:rsidRPr="004A3FF7">
        <w:rPr>
          <w:rFonts w:ascii="Times New Roman" w:hAnsi="Times New Roman" w:cs="Times New Roman"/>
          <w:sz w:val="24"/>
          <w:szCs w:val="24"/>
        </w:rPr>
        <w:t>21.</w:t>
      </w:r>
      <w:r w:rsidRPr="004A3FF7">
        <w:rPr>
          <w:rFonts w:ascii="Times New Roman" w:hAnsi="Times New Roman" w:cs="Times New Roman"/>
          <w:i/>
          <w:sz w:val="24"/>
          <w:szCs w:val="24"/>
        </w:rPr>
        <w:t xml:space="preserve">    Исходя из содержания   текста отметьте верные</w:t>
      </w:r>
      <w:proofErr w:type="gramStart"/>
      <w:r w:rsidRPr="004A3FF7">
        <w:rPr>
          <w:rFonts w:ascii="Times New Roman" w:hAnsi="Times New Roman" w:cs="Times New Roman"/>
          <w:i/>
          <w:sz w:val="24"/>
          <w:szCs w:val="24"/>
        </w:rPr>
        <w:t xml:space="preserve"> (+) </w:t>
      </w:r>
      <w:proofErr w:type="gramEnd"/>
      <w:r w:rsidRPr="004A3FF7">
        <w:rPr>
          <w:rFonts w:ascii="Times New Roman" w:hAnsi="Times New Roman" w:cs="Times New Roman"/>
          <w:i/>
          <w:sz w:val="24"/>
          <w:szCs w:val="24"/>
        </w:rPr>
        <w:t>и неверные (-) утверждения.</w:t>
      </w:r>
    </w:p>
    <w:p w:rsidR="00D055F2" w:rsidRPr="004A3FF7" w:rsidRDefault="00D055F2" w:rsidP="00D055F2">
      <w:pPr>
        <w:ind w:left="705"/>
        <w:rPr>
          <w:rFonts w:ascii="Times New Roman" w:hAnsi="Times New Roman" w:cs="Times New Roman"/>
          <w:b/>
          <w:i/>
          <w:sz w:val="24"/>
          <w:szCs w:val="24"/>
        </w:rPr>
      </w:pPr>
      <w:r w:rsidRPr="004A3FF7">
        <w:rPr>
          <w:rFonts w:ascii="Times New Roman" w:hAnsi="Times New Roman" w:cs="Times New Roman"/>
          <w:b/>
          <w:sz w:val="24"/>
          <w:szCs w:val="24"/>
        </w:rPr>
        <w:t xml:space="preserve">                                   Пирĕн асатте         </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Пирĕн асатте çитмĕлтен иртнĕ ĕнтĕ. Шап-шурă сухаллă вă</w:t>
      </w:r>
      <w:proofErr w:type="gramStart"/>
      <w:r w:rsidRPr="004A3FF7">
        <w:rPr>
          <w:rFonts w:ascii="Times New Roman" w:hAnsi="Times New Roman" w:cs="Times New Roman"/>
          <w:sz w:val="24"/>
          <w:szCs w:val="24"/>
        </w:rPr>
        <w:t>л</w:t>
      </w:r>
      <w:proofErr w:type="gramEnd"/>
      <w:r w:rsidRPr="004A3FF7">
        <w:rPr>
          <w:rFonts w:ascii="Times New Roman" w:hAnsi="Times New Roman" w:cs="Times New Roman"/>
          <w:sz w:val="24"/>
          <w:szCs w:val="24"/>
        </w:rPr>
        <w:t>. Пуçĕ çаралма пуçланă: çуталса тăрать. Сарлака пит çăмартийĕ йă</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ăм-йăрăм пĕркеленнĕ.</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Ватă ĕнтĕ пирĕн асатте. Анчах вăл нихăçан та ĕçсĕ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лармасть: пĕрмай кăштăртатать. Выльăх </w:t>
      </w:r>
      <w:proofErr w:type="gramStart"/>
      <w:r w:rsidRPr="004A3FF7">
        <w:rPr>
          <w:rFonts w:ascii="Times New Roman" w:hAnsi="Times New Roman" w:cs="Times New Roman"/>
          <w:sz w:val="24"/>
          <w:szCs w:val="24"/>
        </w:rPr>
        <w:t>п</w:t>
      </w:r>
      <w:proofErr w:type="gramEnd"/>
      <w:r w:rsidRPr="004A3FF7">
        <w:rPr>
          <w:rFonts w:ascii="Times New Roman" w:hAnsi="Times New Roman" w:cs="Times New Roman"/>
          <w:sz w:val="24"/>
          <w:szCs w:val="24"/>
        </w:rPr>
        <w:t>ăхать: лаша хатĕрĕсем юсать. Тепĕ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чухне кĕслине те тытса пăхать: юрлаттарать: ташă кĕввисем калать. Асатте патне час-часах хăйпе тантăш ватăсем пыраççĕ. «Эсĕ: Ç</w:t>
      </w:r>
      <w:proofErr w:type="gramStart"/>
      <w:r w:rsidRPr="004A3FF7">
        <w:rPr>
          <w:rFonts w:ascii="Times New Roman" w:hAnsi="Times New Roman" w:cs="Times New Roman"/>
          <w:sz w:val="24"/>
          <w:szCs w:val="24"/>
        </w:rPr>
        <w:t>ит</w:t>
      </w:r>
      <w:proofErr w:type="gramEnd"/>
      <w:r w:rsidRPr="004A3FF7">
        <w:rPr>
          <w:rFonts w:ascii="Times New Roman" w:hAnsi="Times New Roman" w:cs="Times New Roman"/>
          <w:sz w:val="24"/>
          <w:szCs w:val="24"/>
        </w:rPr>
        <w:t>ăр: çамрăк чухнехине халĕ те пăрахмастăн-çке: ăçтан вăй çитеретĕн.» - теççĕ. Кулать вара пирĕн асатте:</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Пурăнасч</w:t>
      </w:r>
      <w:proofErr w:type="gramStart"/>
      <w:r w:rsidRPr="004A3FF7">
        <w:rPr>
          <w:rFonts w:ascii="Times New Roman" w:hAnsi="Times New Roman" w:cs="Times New Roman"/>
          <w:sz w:val="24"/>
          <w:szCs w:val="24"/>
        </w:rPr>
        <w:t>ĕ-</w:t>
      </w:r>
      <w:proofErr w:type="gramEnd"/>
      <w:r w:rsidRPr="004A3FF7">
        <w:rPr>
          <w:rFonts w:ascii="Times New Roman" w:hAnsi="Times New Roman" w:cs="Times New Roman"/>
          <w:sz w:val="24"/>
          <w:szCs w:val="24"/>
        </w:rPr>
        <w:t>ха татах: çак юлашки çулсенче пушшех çамрăкланса кайнăн туйăнать»: - тет.</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Пирĕн асаттене хамă</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урамри ачасем те юратаççĕ. Асатте урампа пынине курсанах ачасем ăна сырса илеççĕ. Вăл ачасемпе ш\тлеме тытăнать:  «Атьăр-ха чупар. Хăшĕ хытăрах чупĕ...»</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Ачасем хаваслансах килĕшеççĕ. Хăш</w:t>
      </w:r>
      <w:proofErr w:type="gramStart"/>
      <w:r w:rsidRPr="004A3FF7">
        <w:rPr>
          <w:rFonts w:ascii="Times New Roman" w:hAnsi="Times New Roman" w:cs="Times New Roman"/>
          <w:sz w:val="24"/>
          <w:szCs w:val="24"/>
        </w:rPr>
        <w:t>ĕ-</w:t>
      </w:r>
      <w:proofErr w:type="gramEnd"/>
      <w:r w:rsidRPr="004A3FF7">
        <w:rPr>
          <w:rFonts w:ascii="Times New Roman" w:hAnsi="Times New Roman" w:cs="Times New Roman"/>
          <w:sz w:val="24"/>
          <w:szCs w:val="24"/>
        </w:rPr>
        <w:t>пĕри чупма та хатĕрленет.</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 Ç</w:t>
      </w:r>
      <w:proofErr w:type="gramStart"/>
      <w:r w:rsidRPr="004A3FF7">
        <w:rPr>
          <w:rFonts w:ascii="Times New Roman" w:hAnsi="Times New Roman" w:cs="Times New Roman"/>
          <w:sz w:val="24"/>
          <w:szCs w:val="24"/>
        </w:rPr>
        <w:t>ук çав</w:t>
      </w:r>
      <w:proofErr w:type="gramEnd"/>
      <w:r w:rsidRPr="004A3FF7">
        <w:rPr>
          <w:rFonts w:ascii="Times New Roman" w:hAnsi="Times New Roman" w:cs="Times New Roman"/>
          <w:sz w:val="24"/>
          <w:szCs w:val="24"/>
        </w:rPr>
        <w:t xml:space="preserve">: тек пулмасть пуль манран чупасси. Сирĕн пек чухне эпĕ питĕ </w:t>
      </w:r>
      <w:proofErr w:type="gramStart"/>
      <w:r w:rsidRPr="004A3FF7">
        <w:rPr>
          <w:rFonts w:ascii="Times New Roman" w:hAnsi="Times New Roman" w:cs="Times New Roman"/>
          <w:sz w:val="24"/>
          <w:szCs w:val="24"/>
        </w:rPr>
        <w:t>х</w:t>
      </w:r>
      <w:proofErr w:type="gramEnd"/>
      <w:r w:rsidRPr="004A3FF7">
        <w:rPr>
          <w:rFonts w:ascii="Times New Roman" w:hAnsi="Times New Roman" w:cs="Times New Roman"/>
          <w:sz w:val="24"/>
          <w:szCs w:val="24"/>
        </w:rPr>
        <w:t xml:space="preserve">ăвăрт чупаттăм. Халь ватăлтăм: урасем йывăрланчĕç.  </w:t>
      </w:r>
    </w:p>
    <w:p w:rsidR="00D055F2" w:rsidRPr="004A3FF7" w:rsidRDefault="00D055F2" w:rsidP="00D055F2">
      <w:pPr>
        <w:spacing w:line="240" w:lineRule="auto"/>
        <w:rPr>
          <w:rFonts w:ascii="Times New Roman" w:hAnsi="Times New Roman" w:cs="Times New Roman"/>
          <w:i/>
          <w:sz w:val="24"/>
          <w:szCs w:val="24"/>
        </w:rPr>
      </w:pPr>
      <w:r w:rsidRPr="004A3FF7">
        <w:rPr>
          <w:rFonts w:ascii="Times New Roman" w:hAnsi="Times New Roman" w:cs="Times New Roman"/>
          <w:i/>
          <w:sz w:val="24"/>
          <w:szCs w:val="24"/>
        </w:rPr>
        <w:t xml:space="preserve">     Утверждения:</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lastRenderedPageBreak/>
        <w:t xml:space="preserve">    1. Пирĕн асатте çитмĕлтен иртнĕ ĕнтĕ.</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2. Асатте нихăçан та ĕçсĕ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лармасть: пĕрмай кăштăртатать. Вăл хурт-хăмă</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пăхать: сĕтел-пукан юсать.</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3. Хушăран асатте хуткупăс тытса </w:t>
      </w:r>
      <w:proofErr w:type="gramStart"/>
      <w:r w:rsidRPr="004A3FF7">
        <w:rPr>
          <w:rFonts w:ascii="Times New Roman" w:hAnsi="Times New Roman" w:cs="Times New Roman"/>
          <w:sz w:val="24"/>
          <w:szCs w:val="24"/>
        </w:rPr>
        <w:t>п</w:t>
      </w:r>
      <w:proofErr w:type="gramEnd"/>
      <w:r w:rsidRPr="004A3FF7">
        <w:rPr>
          <w:rFonts w:ascii="Times New Roman" w:hAnsi="Times New Roman" w:cs="Times New Roman"/>
          <w:sz w:val="24"/>
          <w:szCs w:val="24"/>
        </w:rPr>
        <w:t>ăхать% юрлать: ташă кĕвви калать.</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4. Асатте патне </w:t>
      </w:r>
      <w:proofErr w:type="gramStart"/>
      <w:r w:rsidRPr="004A3FF7">
        <w:rPr>
          <w:rFonts w:ascii="Times New Roman" w:hAnsi="Times New Roman" w:cs="Times New Roman"/>
          <w:sz w:val="24"/>
          <w:szCs w:val="24"/>
        </w:rPr>
        <w:t>час-часах</w:t>
      </w:r>
      <w:proofErr w:type="gramEnd"/>
      <w:r w:rsidRPr="004A3FF7">
        <w:rPr>
          <w:rFonts w:ascii="Times New Roman" w:hAnsi="Times New Roman" w:cs="Times New Roman"/>
          <w:sz w:val="24"/>
          <w:szCs w:val="24"/>
        </w:rPr>
        <w:t xml:space="preserve"> хăйпе тантăш ватăсем пыраççĕ.</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5. Пирĕн асаттене хамă</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урамри ачасем те юратаççĕ.</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6. Вă</w:t>
      </w:r>
      <w:proofErr w:type="gramStart"/>
      <w:r w:rsidRPr="004A3FF7">
        <w:rPr>
          <w:rFonts w:ascii="Times New Roman" w:hAnsi="Times New Roman" w:cs="Times New Roman"/>
          <w:sz w:val="24"/>
          <w:szCs w:val="24"/>
        </w:rPr>
        <w:t>л</w:t>
      </w:r>
      <w:proofErr w:type="gramEnd"/>
      <w:r w:rsidRPr="004A3FF7">
        <w:rPr>
          <w:rFonts w:ascii="Times New Roman" w:hAnsi="Times New Roman" w:cs="Times New Roman"/>
          <w:sz w:val="24"/>
          <w:szCs w:val="24"/>
        </w:rPr>
        <w:t xml:space="preserve"> ачасемпе ăмăртмалла чупать.</w:t>
      </w:r>
    </w:p>
    <w:p w:rsidR="00D055F2" w:rsidRPr="004A3FF7" w:rsidRDefault="00D055F2" w:rsidP="00D055F2">
      <w:pPr>
        <w:spacing w:line="240" w:lineRule="auto"/>
        <w:rPr>
          <w:rFonts w:ascii="Times New Roman" w:hAnsi="Times New Roman" w:cs="Times New Roman"/>
          <w:sz w:val="24"/>
          <w:szCs w:val="24"/>
        </w:rPr>
      </w:pPr>
    </w:p>
    <w:p w:rsidR="00D055F2" w:rsidRPr="004A3FF7" w:rsidRDefault="00D055F2" w:rsidP="00D055F2">
      <w:pPr>
        <w:spacing w:line="240" w:lineRule="auto"/>
        <w:ind w:firstLine="708"/>
        <w:rPr>
          <w:rFonts w:ascii="Times New Roman" w:hAnsi="Times New Roman" w:cs="Times New Roman"/>
          <w:i/>
          <w:sz w:val="24"/>
          <w:szCs w:val="24"/>
        </w:rPr>
      </w:pPr>
      <w:r w:rsidRPr="004A3FF7">
        <w:rPr>
          <w:rFonts w:ascii="Times New Roman" w:hAnsi="Times New Roman" w:cs="Times New Roman"/>
          <w:sz w:val="24"/>
          <w:szCs w:val="24"/>
        </w:rPr>
        <w:t xml:space="preserve">22. </w:t>
      </w:r>
      <w:r w:rsidRPr="004A3FF7">
        <w:rPr>
          <w:rFonts w:ascii="Times New Roman" w:hAnsi="Times New Roman" w:cs="Times New Roman"/>
          <w:i/>
          <w:sz w:val="24"/>
          <w:szCs w:val="24"/>
        </w:rPr>
        <w:t xml:space="preserve">Из представленных предложений  составьте текст.  Подберите к нему заглавие.         </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Хĕ</w:t>
      </w:r>
      <w:proofErr w:type="gramStart"/>
      <w:r w:rsidRPr="004A3FF7">
        <w:rPr>
          <w:rFonts w:ascii="Times New Roman" w:hAnsi="Times New Roman" w:cs="Times New Roman"/>
          <w:sz w:val="24"/>
          <w:szCs w:val="24"/>
        </w:rPr>
        <w:t>л çитр</w:t>
      </w:r>
      <w:proofErr w:type="gramEnd"/>
      <w:r w:rsidRPr="004A3FF7">
        <w:rPr>
          <w:rFonts w:ascii="Times New Roman" w:hAnsi="Times New Roman" w:cs="Times New Roman"/>
          <w:sz w:val="24"/>
          <w:szCs w:val="24"/>
        </w:rPr>
        <w:t>ĕ. Юр çăвать. Хура кĕ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иртрĕ. Час-часах çил-тăман вĕçтерет. Ачасем тăвайккинче савăнаççĕ:  çунашкапа: йĕлтĕрпе ярăнаççĕ. Кун кĕскелсе пырать: çĕ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вăрăмланать. Вичкĕн сивĕ çил </w:t>
      </w:r>
      <w:proofErr w:type="gramStart"/>
      <w:r w:rsidRPr="004A3FF7">
        <w:rPr>
          <w:rFonts w:ascii="Times New Roman" w:hAnsi="Times New Roman" w:cs="Times New Roman"/>
          <w:sz w:val="24"/>
          <w:szCs w:val="24"/>
        </w:rPr>
        <w:t>вĕрет</w:t>
      </w:r>
      <w:proofErr w:type="gramEnd"/>
      <w:r w:rsidRPr="004A3FF7">
        <w:rPr>
          <w:rFonts w:ascii="Times New Roman" w:hAnsi="Times New Roman" w:cs="Times New Roman"/>
          <w:sz w:val="24"/>
          <w:szCs w:val="24"/>
        </w:rPr>
        <w:t xml:space="preserve">. Тавралăх шурă юрпа витĕнчĕ. Çанталăк самай сивĕтрĕ. </w:t>
      </w:r>
      <w:proofErr w:type="gramStart"/>
      <w:r w:rsidRPr="004A3FF7">
        <w:rPr>
          <w:rFonts w:ascii="Times New Roman" w:hAnsi="Times New Roman" w:cs="Times New Roman"/>
          <w:sz w:val="24"/>
          <w:szCs w:val="24"/>
        </w:rPr>
        <w:t>П</w:t>
      </w:r>
      <w:proofErr w:type="gramEnd"/>
      <w:r w:rsidRPr="004A3FF7">
        <w:rPr>
          <w:rFonts w:ascii="Times New Roman" w:hAnsi="Times New Roman" w:cs="Times New Roman"/>
          <w:sz w:val="24"/>
          <w:szCs w:val="24"/>
        </w:rPr>
        <w:t xml:space="preserve">ăр çинчи юра тасатса каток тăваççĕ: конькипе ярăнаççĕ. Юхан шывсемпе к\лĕсем хулăн пăрпа витĕнчĕç.  Часах хĕллехи савăнăçлă уяв - Çĕнĕ çул çитет. </w:t>
      </w:r>
    </w:p>
    <w:p w:rsidR="00D055F2" w:rsidRPr="004A3FF7" w:rsidRDefault="00D055F2" w:rsidP="00D055F2">
      <w:pPr>
        <w:spacing w:line="240" w:lineRule="auto"/>
        <w:ind w:firstLine="708"/>
        <w:rPr>
          <w:rFonts w:ascii="Times New Roman" w:hAnsi="Times New Roman" w:cs="Times New Roman"/>
          <w:i/>
          <w:sz w:val="24"/>
          <w:szCs w:val="24"/>
        </w:rPr>
      </w:pPr>
      <w:r w:rsidRPr="004A3FF7">
        <w:rPr>
          <w:rFonts w:ascii="Times New Roman" w:hAnsi="Times New Roman" w:cs="Times New Roman"/>
          <w:sz w:val="24"/>
          <w:szCs w:val="24"/>
        </w:rPr>
        <w:t xml:space="preserve">23. </w:t>
      </w:r>
      <w:r w:rsidRPr="004A3FF7">
        <w:rPr>
          <w:rFonts w:ascii="Times New Roman" w:hAnsi="Times New Roman" w:cs="Times New Roman"/>
          <w:i/>
          <w:sz w:val="24"/>
          <w:szCs w:val="24"/>
        </w:rPr>
        <w:t xml:space="preserve"> Прочитайте,  переведите на русский язык.</w:t>
      </w:r>
      <w:r w:rsidR="00F220FD" w:rsidRPr="00F220FD">
        <w:rPr>
          <w:rFonts w:ascii="Times New Roman" w:hAnsi="Times New Roman" w:cs="Times New Roman"/>
          <w:i/>
          <w:sz w:val="24"/>
          <w:szCs w:val="24"/>
        </w:rPr>
        <w:t xml:space="preserve"> </w:t>
      </w:r>
      <w:r w:rsidR="00F220FD" w:rsidRPr="004A3FF7">
        <w:rPr>
          <w:rFonts w:ascii="Times New Roman" w:hAnsi="Times New Roman" w:cs="Times New Roman"/>
          <w:i/>
          <w:sz w:val="24"/>
          <w:szCs w:val="24"/>
        </w:rPr>
        <w:t>С</w:t>
      </w:r>
      <w:r w:rsidR="00F220FD">
        <w:rPr>
          <w:rFonts w:ascii="Times New Roman" w:hAnsi="Times New Roman" w:cs="Times New Roman"/>
          <w:i/>
          <w:sz w:val="24"/>
          <w:szCs w:val="24"/>
        </w:rPr>
        <w:t>оставьте подобный рассказ о своей подруге.</w:t>
      </w:r>
    </w:p>
    <w:p w:rsidR="008D497C" w:rsidRPr="004A3FF7" w:rsidRDefault="008D497C" w:rsidP="00D055F2">
      <w:pPr>
        <w:spacing w:line="240" w:lineRule="auto"/>
        <w:ind w:firstLine="708"/>
        <w:rPr>
          <w:rFonts w:ascii="Times New Roman" w:hAnsi="Times New Roman" w:cs="Times New Roman"/>
          <w:b/>
          <w:sz w:val="24"/>
          <w:szCs w:val="24"/>
        </w:rPr>
      </w:pPr>
      <w:r w:rsidRPr="004A3FF7">
        <w:rPr>
          <w:rFonts w:ascii="Times New Roman" w:hAnsi="Times New Roman" w:cs="Times New Roman"/>
          <w:i/>
          <w:sz w:val="24"/>
          <w:szCs w:val="24"/>
        </w:rPr>
        <w:t xml:space="preserve">                               </w:t>
      </w:r>
      <w:proofErr w:type="gramStart"/>
      <w:r w:rsidRPr="004A3FF7">
        <w:rPr>
          <w:rFonts w:ascii="Times New Roman" w:hAnsi="Times New Roman" w:cs="Times New Roman"/>
          <w:b/>
          <w:sz w:val="24"/>
          <w:szCs w:val="24"/>
        </w:rPr>
        <w:t>Манăн</w:t>
      </w:r>
      <w:proofErr w:type="gramEnd"/>
      <w:r w:rsidRPr="004A3FF7">
        <w:rPr>
          <w:rFonts w:ascii="Times New Roman" w:hAnsi="Times New Roman" w:cs="Times New Roman"/>
          <w:b/>
          <w:sz w:val="24"/>
          <w:szCs w:val="24"/>
        </w:rPr>
        <w:t xml:space="preserve"> çывăх тус</w:t>
      </w:r>
    </w:p>
    <w:p w:rsidR="00F220FD"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ab/>
      </w:r>
      <w:proofErr w:type="gramStart"/>
      <w:r w:rsidRPr="004A3FF7">
        <w:rPr>
          <w:rFonts w:ascii="Times New Roman" w:hAnsi="Times New Roman" w:cs="Times New Roman"/>
          <w:sz w:val="24"/>
          <w:szCs w:val="24"/>
        </w:rPr>
        <w:t>Манăн</w:t>
      </w:r>
      <w:proofErr w:type="gramEnd"/>
      <w:r w:rsidRPr="004A3FF7">
        <w:rPr>
          <w:rFonts w:ascii="Times New Roman" w:hAnsi="Times New Roman" w:cs="Times New Roman"/>
          <w:sz w:val="24"/>
          <w:szCs w:val="24"/>
        </w:rPr>
        <w:t xml:space="preserve"> çывăх тус пур. Вăл Марина ятлă. Эпир университетра унпа </w:t>
      </w:r>
      <w:proofErr w:type="gramStart"/>
      <w:r w:rsidRPr="004A3FF7">
        <w:rPr>
          <w:rFonts w:ascii="Times New Roman" w:hAnsi="Times New Roman" w:cs="Times New Roman"/>
          <w:sz w:val="24"/>
          <w:szCs w:val="24"/>
        </w:rPr>
        <w:t>п</w:t>
      </w:r>
      <w:proofErr w:type="gramEnd"/>
      <w:r w:rsidRPr="004A3FF7">
        <w:rPr>
          <w:rFonts w:ascii="Times New Roman" w:hAnsi="Times New Roman" w:cs="Times New Roman"/>
          <w:sz w:val="24"/>
          <w:szCs w:val="24"/>
        </w:rPr>
        <w:t>ĕр ушкăнра вĕренетпĕр</w:t>
      </w:r>
      <w:r w:rsidR="00F220FD">
        <w:rPr>
          <w:rFonts w:ascii="Times New Roman" w:hAnsi="Times New Roman" w:cs="Times New Roman"/>
          <w:sz w:val="24"/>
          <w:szCs w:val="24"/>
        </w:rPr>
        <w:t xml:space="preserve">, психологипе социаллă педагогика специальноçне алла илетпĕр. </w:t>
      </w:r>
    </w:p>
    <w:p w:rsidR="00D055F2" w:rsidRPr="004A3FF7" w:rsidRDefault="00D055F2" w:rsidP="00F220FD">
      <w:pPr>
        <w:spacing w:line="240" w:lineRule="auto"/>
        <w:ind w:firstLine="708"/>
        <w:rPr>
          <w:rFonts w:ascii="Times New Roman" w:hAnsi="Times New Roman" w:cs="Times New Roman"/>
          <w:sz w:val="24"/>
          <w:szCs w:val="24"/>
        </w:rPr>
      </w:pPr>
      <w:r w:rsidRPr="004A3FF7">
        <w:rPr>
          <w:rFonts w:ascii="Times New Roman" w:hAnsi="Times New Roman" w:cs="Times New Roman"/>
          <w:sz w:val="24"/>
          <w:szCs w:val="24"/>
        </w:rPr>
        <w:t xml:space="preserve"> Марина илемлĕ хĕ</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ача. Вăл яланах тирпейлĕ: капă</w:t>
      </w:r>
      <w:proofErr w:type="gramStart"/>
      <w:r w:rsidRPr="004A3FF7">
        <w:rPr>
          <w:rFonts w:ascii="Times New Roman" w:hAnsi="Times New Roman" w:cs="Times New Roman"/>
          <w:sz w:val="24"/>
          <w:szCs w:val="24"/>
        </w:rPr>
        <w:t>р</w:t>
      </w:r>
      <w:proofErr w:type="gramEnd"/>
      <w:r w:rsidRPr="004A3FF7">
        <w:rPr>
          <w:rFonts w:ascii="Times New Roman" w:hAnsi="Times New Roman" w:cs="Times New Roman"/>
          <w:sz w:val="24"/>
          <w:szCs w:val="24"/>
        </w:rPr>
        <w:t xml:space="preserve"> тумланать.</w:t>
      </w:r>
      <w:r w:rsidR="008D497C" w:rsidRPr="004A3FF7">
        <w:rPr>
          <w:rFonts w:ascii="Times New Roman" w:hAnsi="Times New Roman" w:cs="Times New Roman"/>
          <w:sz w:val="24"/>
          <w:szCs w:val="24"/>
        </w:rPr>
        <w:t xml:space="preserve"> Ç</w:t>
      </w:r>
      <w:r w:rsidRPr="004A3FF7">
        <w:rPr>
          <w:rFonts w:ascii="Times New Roman" w:hAnsi="Times New Roman" w:cs="Times New Roman"/>
          <w:sz w:val="24"/>
          <w:szCs w:val="24"/>
        </w:rPr>
        <w:t xml:space="preserve">ийне хитре кĕпе е кофтăпа юбка тăхăнать. </w:t>
      </w:r>
      <w:proofErr w:type="gramStart"/>
      <w:r w:rsidRPr="004A3FF7">
        <w:rPr>
          <w:rFonts w:ascii="Times New Roman" w:hAnsi="Times New Roman" w:cs="Times New Roman"/>
          <w:sz w:val="24"/>
          <w:szCs w:val="24"/>
        </w:rPr>
        <w:t>Сив</w:t>
      </w:r>
      <w:proofErr w:type="gramEnd"/>
      <w:r w:rsidRPr="004A3FF7">
        <w:rPr>
          <w:rFonts w:ascii="Times New Roman" w:hAnsi="Times New Roman" w:cs="Times New Roman"/>
          <w:sz w:val="24"/>
          <w:szCs w:val="24"/>
        </w:rPr>
        <w:t>ĕ чухне пальто е ăшă куртка тăхăнать.</w:t>
      </w:r>
      <w:r w:rsidR="008D497C" w:rsidRPr="004A3FF7">
        <w:rPr>
          <w:rFonts w:ascii="Times New Roman" w:hAnsi="Times New Roman" w:cs="Times New Roman"/>
          <w:sz w:val="24"/>
          <w:szCs w:val="24"/>
        </w:rPr>
        <w:t xml:space="preserve"> Ç</w:t>
      </w:r>
      <w:r w:rsidRPr="004A3FF7">
        <w:rPr>
          <w:rFonts w:ascii="Times New Roman" w:hAnsi="Times New Roman" w:cs="Times New Roman"/>
          <w:sz w:val="24"/>
          <w:szCs w:val="24"/>
        </w:rPr>
        <w:t>улла унăн уринче ç</w:t>
      </w:r>
      <w:r w:rsidR="008D497C" w:rsidRPr="004A3FF7">
        <w:rPr>
          <w:rFonts w:ascii="Times New Roman" w:hAnsi="Times New Roman" w:cs="Times New Roman"/>
          <w:sz w:val="24"/>
          <w:szCs w:val="24"/>
        </w:rPr>
        <w:t>ÿ</w:t>
      </w:r>
      <w:r w:rsidRPr="004A3FF7">
        <w:rPr>
          <w:rFonts w:ascii="Times New Roman" w:hAnsi="Times New Roman" w:cs="Times New Roman"/>
          <w:sz w:val="24"/>
          <w:szCs w:val="24"/>
        </w:rPr>
        <w:t xml:space="preserve">ллĕ кĕлеллĕ туфли. Хĕлле _  сăран атă. Хĕлле </w:t>
      </w:r>
      <w:proofErr w:type="gramStart"/>
      <w:r w:rsidRPr="004A3FF7">
        <w:rPr>
          <w:rFonts w:ascii="Times New Roman" w:hAnsi="Times New Roman" w:cs="Times New Roman"/>
          <w:sz w:val="24"/>
          <w:szCs w:val="24"/>
        </w:rPr>
        <w:t>пуçне</w:t>
      </w:r>
      <w:proofErr w:type="gramEnd"/>
      <w:r w:rsidRPr="004A3FF7">
        <w:rPr>
          <w:rFonts w:ascii="Times New Roman" w:hAnsi="Times New Roman" w:cs="Times New Roman"/>
          <w:sz w:val="24"/>
          <w:szCs w:val="24"/>
        </w:rPr>
        <w:t xml:space="preserve"> çыхнă çăм шапка тăхăнать. Ытти вăхăтра ç</w:t>
      </w:r>
      <w:proofErr w:type="gramStart"/>
      <w:r w:rsidRPr="004A3FF7">
        <w:rPr>
          <w:rFonts w:ascii="Times New Roman" w:hAnsi="Times New Roman" w:cs="Times New Roman"/>
          <w:sz w:val="24"/>
          <w:szCs w:val="24"/>
        </w:rPr>
        <w:t>ара пу</w:t>
      </w:r>
      <w:proofErr w:type="gramEnd"/>
      <w:r w:rsidRPr="004A3FF7">
        <w:rPr>
          <w:rFonts w:ascii="Times New Roman" w:hAnsi="Times New Roman" w:cs="Times New Roman"/>
          <w:sz w:val="24"/>
          <w:szCs w:val="24"/>
        </w:rPr>
        <w:t>çăн ç</w:t>
      </w:r>
      <w:r w:rsidR="008D497C" w:rsidRPr="004A3FF7">
        <w:rPr>
          <w:rFonts w:ascii="Times New Roman" w:hAnsi="Times New Roman" w:cs="Times New Roman"/>
          <w:sz w:val="24"/>
          <w:szCs w:val="24"/>
        </w:rPr>
        <w:t>ÿ</w:t>
      </w:r>
      <w:r w:rsidRPr="004A3FF7">
        <w:rPr>
          <w:rFonts w:ascii="Times New Roman" w:hAnsi="Times New Roman" w:cs="Times New Roman"/>
          <w:sz w:val="24"/>
          <w:szCs w:val="24"/>
        </w:rPr>
        <w:t xml:space="preserve">рет. </w:t>
      </w:r>
    </w:p>
    <w:p w:rsidR="008D497C" w:rsidRPr="004A3FF7" w:rsidRDefault="00D055F2" w:rsidP="008D497C">
      <w:pPr>
        <w:spacing w:line="240" w:lineRule="auto"/>
        <w:rPr>
          <w:rFonts w:ascii="Times New Roman" w:hAnsi="Times New Roman" w:cs="Times New Roman"/>
          <w:sz w:val="24"/>
          <w:szCs w:val="24"/>
        </w:rPr>
      </w:pPr>
      <w:r w:rsidRPr="004A3FF7">
        <w:rPr>
          <w:rFonts w:ascii="Times New Roman" w:hAnsi="Times New Roman" w:cs="Times New Roman"/>
          <w:sz w:val="24"/>
          <w:szCs w:val="24"/>
        </w:rPr>
        <w:tab/>
        <w:t xml:space="preserve">Мана Марина епле тумланни питĕ килĕшет. Ун çине </w:t>
      </w:r>
      <w:proofErr w:type="gramStart"/>
      <w:r w:rsidRPr="004A3FF7">
        <w:rPr>
          <w:rFonts w:ascii="Times New Roman" w:hAnsi="Times New Roman" w:cs="Times New Roman"/>
          <w:sz w:val="24"/>
          <w:szCs w:val="24"/>
        </w:rPr>
        <w:t>п</w:t>
      </w:r>
      <w:proofErr w:type="gramEnd"/>
      <w:r w:rsidRPr="004A3FF7">
        <w:rPr>
          <w:rFonts w:ascii="Times New Roman" w:hAnsi="Times New Roman" w:cs="Times New Roman"/>
          <w:sz w:val="24"/>
          <w:szCs w:val="24"/>
        </w:rPr>
        <w:t>ăхма кăмăллă.</w:t>
      </w:r>
    </w:p>
    <w:p w:rsidR="00D055F2" w:rsidRPr="004A3FF7" w:rsidRDefault="008D497C" w:rsidP="008D497C">
      <w:pPr>
        <w:spacing w:line="240" w:lineRule="auto"/>
        <w:rPr>
          <w:rFonts w:ascii="Times New Roman" w:hAnsi="Times New Roman" w:cs="Times New Roman"/>
          <w:sz w:val="24"/>
          <w:szCs w:val="24"/>
        </w:rPr>
      </w:pPr>
      <w:r w:rsidRPr="004A3FF7">
        <w:rPr>
          <w:rFonts w:ascii="Times New Roman" w:hAnsi="Times New Roman" w:cs="Times New Roman"/>
          <w:sz w:val="24"/>
          <w:szCs w:val="24"/>
        </w:rPr>
        <w:t xml:space="preserve">       </w:t>
      </w:r>
      <w:r w:rsidRPr="004A3FF7">
        <w:rPr>
          <w:rFonts w:ascii="Times New Roman" w:hAnsi="Times New Roman" w:cs="Times New Roman"/>
          <w:i/>
          <w:sz w:val="24"/>
          <w:szCs w:val="24"/>
        </w:rPr>
        <w:t xml:space="preserve">24. </w:t>
      </w:r>
      <w:r w:rsidR="004A3FF7">
        <w:rPr>
          <w:rFonts w:ascii="Times New Roman" w:hAnsi="Times New Roman" w:cs="Times New Roman"/>
          <w:i/>
          <w:sz w:val="24"/>
          <w:szCs w:val="24"/>
        </w:rPr>
        <w:t xml:space="preserve"> Ответьте на вопросы. </w:t>
      </w:r>
      <w:r w:rsidR="00D055F2" w:rsidRPr="004A3FF7">
        <w:rPr>
          <w:rFonts w:ascii="Times New Roman" w:hAnsi="Times New Roman" w:cs="Times New Roman"/>
          <w:i/>
          <w:sz w:val="24"/>
          <w:szCs w:val="24"/>
        </w:rPr>
        <w:t xml:space="preserve"> Составьте рассказ о своем друге</w:t>
      </w:r>
      <w:r w:rsidR="004A3FF7">
        <w:rPr>
          <w:rFonts w:ascii="Times New Roman" w:hAnsi="Times New Roman" w:cs="Times New Roman"/>
          <w:i/>
          <w:sz w:val="24"/>
          <w:szCs w:val="24"/>
        </w:rPr>
        <w:t>.</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1) Сан</w:t>
      </w:r>
      <w:r w:rsidR="008D497C" w:rsidRPr="004A3FF7">
        <w:rPr>
          <w:rFonts w:ascii="Times New Roman" w:hAnsi="Times New Roman" w:cs="Times New Roman"/>
          <w:sz w:val="24"/>
          <w:szCs w:val="24"/>
        </w:rPr>
        <w:t>ă</w:t>
      </w:r>
      <w:proofErr w:type="gramStart"/>
      <w:r w:rsidRPr="004A3FF7">
        <w:rPr>
          <w:rFonts w:ascii="Times New Roman" w:hAnsi="Times New Roman" w:cs="Times New Roman"/>
          <w:sz w:val="24"/>
          <w:szCs w:val="24"/>
        </w:rPr>
        <w:t xml:space="preserve">н </w:t>
      </w:r>
      <w:r w:rsidR="008D497C" w:rsidRPr="004A3FF7">
        <w:rPr>
          <w:rFonts w:ascii="Times New Roman" w:hAnsi="Times New Roman" w:cs="Times New Roman"/>
          <w:sz w:val="24"/>
          <w:szCs w:val="24"/>
        </w:rPr>
        <w:t>ç</w:t>
      </w:r>
      <w:r w:rsidRPr="004A3FF7">
        <w:rPr>
          <w:rFonts w:ascii="Times New Roman" w:hAnsi="Times New Roman" w:cs="Times New Roman"/>
          <w:sz w:val="24"/>
          <w:szCs w:val="24"/>
        </w:rPr>
        <w:t>ыв</w:t>
      </w:r>
      <w:proofErr w:type="gramEnd"/>
      <w:r w:rsidR="008D497C" w:rsidRPr="004A3FF7">
        <w:rPr>
          <w:rFonts w:ascii="Times New Roman" w:hAnsi="Times New Roman" w:cs="Times New Roman"/>
          <w:sz w:val="24"/>
          <w:szCs w:val="24"/>
        </w:rPr>
        <w:t>ă</w:t>
      </w:r>
      <w:r w:rsidRPr="004A3FF7">
        <w:rPr>
          <w:rFonts w:ascii="Times New Roman" w:hAnsi="Times New Roman" w:cs="Times New Roman"/>
          <w:sz w:val="24"/>
          <w:szCs w:val="24"/>
        </w:rPr>
        <w:t>х тус пур-и?</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2) В</w:t>
      </w:r>
      <w:r w:rsidR="008D497C" w:rsidRPr="004A3FF7">
        <w:rPr>
          <w:rFonts w:ascii="Times New Roman" w:hAnsi="Times New Roman" w:cs="Times New Roman"/>
          <w:sz w:val="24"/>
          <w:szCs w:val="24"/>
        </w:rPr>
        <w:t>ă</w:t>
      </w:r>
      <w:proofErr w:type="gramStart"/>
      <w:r w:rsidRPr="004A3FF7">
        <w:rPr>
          <w:rFonts w:ascii="Times New Roman" w:hAnsi="Times New Roman" w:cs="Times New Roman"/>
          <w:sz w:val="24"/>
          <w:szCs w:val="24"/>
        </w:rPr>
        <w:t>л</w:t>
      </w:r>
      <w:proofErr w:type="gramEnd"/>
      <w:r w:rsidRPr="004A3FF7">
        <w:rPr>
          <w:rFonts w:ascii="Times New Roman" w:hAnsi="Times New Roman" w:cs="Times New Roman"/>
          <w:sz w:val="24"/>
          <w:szCs w:val="24"/>
        </w:rPr>
        <w:t xml:space="preserve"> м</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н ятл</w:t>
      </w:r>
      <w:r w:rsidR="008D497C" w:rsidRPr="004A3FF7">
        <w:rPr>
          <w:rFonts w:ascii="Times New Roman" w:hAnsi="Times New Roman" w:cs="Times New Roman"/>
          <w:sz w:val="24"/>
          <w:szCs w:val="24"/>
        </w:rPr>
        <w:t>ă</w:t>
      </w:r>
      <w:r w:rsidRPr="004A3FF7">
        <w:rPr>
          <w:rFonts w:ascii="Times New Roman" w:hAnsi="Times New Roman" w:cs="Times New Roman"/>
          <w:sz w:val="24"/>
          <w:szCs w:val="24"/>
        </w:rPr>
        <w:t>?</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3) В</w:t>
      </w:r>
      <w:r w:rsidR="008D497C" w:rsidRPr="004A3FF7">
        <w:rPr>
          <w:rFonts w:ascii="Times New Roman" w:hAnsi="Times New Roman" w:cs="Times New Roman"/>
          <w:sz w:val="24"/>
          <w:szCs w:val="24"/>
        </w:rPr>
        <w:t>ă</w:t>
      </w:r>
      <w:proofErr w:type="gramStart"/>
      <w:r w:rsidRPr="004A3FF7">
        <w:rPr>
          <w:rFonts w:ascii="Times New Roman" w:hAnsi="Times New Roman" w:cs="Times New Roman"/>
          <w:sz w:val="24"/>
          <w:szCs w:val="24"/>
        </w:rPr>
        <w:t>л</w:t>
      </w:r>
      <w:proofErr w:type="gramEnd"/>
      <w:r w:rsidRPr="004A3FF7">
        <w:rPr>
          <w:rFonts w:ascii="Times New Roman" w:hAnsi="Times New Roman" w:cs="Times New Roman"/>
          <w:sz w:val="24"/>
          <w:szCs w:val="24"/>
        </w:rPr>
        <w:t xml:space="preserve"> м</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нлерех тумланать?</w:t>
      </w:r>
    </w:p>
    <w:p w:rsidR="00D055F2" w:rsidRPr="004A3FF7" w:rsidRDefault="008D497C"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4) Ç</w:t>
      </w:r>
      <w:r w:rsidR="00D055F2" w:rsidRPr="004A3FF7">
        <w:rPr>
          <w:rFonts w:ascii="Times New Roman" w:hAnsi="Times New Roman" w:cs="Times New Roman"/>
          <w:sz w:val="24"/>
          <w:szCs w:val="24"/>
        </w:rPr>
        <w:t xml:space="preserve">улла </w:t>
      </w:r>
      <w:r w:rsidRPr="004A3FF7">
        <w:rPr>
          <w:rFonts w:ascii="Times New Roman" w:hAnsi="Times New Roman" w:cs="Times New Roman"/>
          <w:sz w:val="24"/>
          <w:szCs w:val="24"/>
        </w:rPr>
        <w:t>çийне,</w:t>
      </w:r>
      <w:r w:rsidR="00D055F2" w:rsidRPr="004A3FF7">
        <w:rPr>
          <w:rFonts w:ascii="Times New Roman" w:hAnsi="Times New Roman" w:cs="Times New Roman"/>
          <w:sz w:val="24"/>
          <w:szCs w:val="24"/>
        </w:rPr>
        <w:t xml:space="preserve"> урине </w:t>
      </w:r>
      <w:proofErr w:type="gramStart"/>
      <w:r w:rsidR="00D055F2" w:rsidRPr="004A3FF7">
        <w:rPr>
          <w:rFonts w:ascii="Times New Roman" w:hAnsi="Times New Roman" w:cs="Times New Roman"/>
          <w:sz w:val="24"/>
          <w:szCs w:val="24"/>
        </w:rPr>
        <w:t>м</w:t>
      </w:r>
      <w:proofErr w:type="gramEnd"/>
      <w:r w:rsidRPr="004A3FF7">
        <w:rPr>
          <w:rFonts w:ascii="Times New Roman" w:hAnsi="Times New Roman" w:cs="Times New Roman"/>
          <w:sz w:val="24"/>
          <w:szCs w:val="24"/>
        </w:rPr>
        <w:t>ĕ</w:t>
      </w:r>
      <w:r w:rsidR="00D055F2" w:rsidRPr="004A3FF7">
        <w:rPr>
          <w:rFonts w:ascii="Times New Roman" w:hAnsi="Times New Roman" w:cs="Times New Roman"/>
          <w:sz w:val="24"/>
          <w:szCs w:val="24"/>
        </w:rPr>
        <w:t>н т</w:t>
      </w:r>
      <w:r w:rsidRPr="004A3FF7">
        <w:rPr>
          <w:rFonts w:ascii="Times New Roman" w:hAnsi="Times New Roman" w:cs="Times New Roman"/>
          <w:sz w:val="24"/>
          <w:szCs w:val="24"/>
        </w:rPr>
        <w:t>ă</w:t>
      </w:r>
      <w:r w:rsidR="00D055F2" w:rsidRPr="004A3FF7">
        <w:rPr>
          <w:rFonts w:ascii="Times New Roman" w:hAnsi="Times New Roman" w:cs="Times New Roman"/>
          <w:sz w:val="24"/>
          <w:szCs w:val="24"/>
        </w:rPr>
        <w:t>х</w:t>
      </w:r>
      <w:r w:rsidRPr="004A3FF7">
        <w:rPr>
          <w:rFonts w:ascii="Times New Roman" w:hAnsi="Times New Roman" w:cs="Times New Roman"/>
          <w:sz w:val="24"/>
          <w:szCs w:val="24"/>
        </w:rPr>
        <w:t>ă</w:t>
      </w:r>
      <w:r w:rsidR="00D055F2" w:rsidRPr="004A3FF7">
        <w:rPr>
          <w:rFonts w:ascii="Times New Roman" w:hAnsi="Times New Roman" w:cs="Times New Roman"/>
          <w:sz w:val="24"/>
          <w:szCs w:val="24"/>
        </w:rPr>
        <w:t>нать?</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5) Х</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лле м</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нле тумланать?</w:t>
      </w:r>
    </w:p>
    <w:p w:rsidR="00D055F2" w:rsidRPr="004A3FF7" w:rsidRDefault="00D055F2" w:rsidP="00D055F2">
      <w:pPr>
        <w:spacing w:line="240" w:lineRule="auto"/>
        <w:rPr>
          <w:rFonts w:ascii="Times New Roman" w:hAnsi="Times New Roman" w:cs="Times New Roman"/>
          <w:sz w:val="24"/>
          <w:szCs w:val="24"/>
        </w:rPr>
      </w:pPr>
      <w:r w:rsidRPr="004A3FF7">
        <w:rPr>
          <w:rFonts w:ascii="Times New Roman" w:hAnsi="Times New Roman" w:cs="Times New Roman"/>
          <w:sz w:val="24"/>
          <w:szCs w:val="24"/>
        </w:rPr>
        <w:t>6) Сана тусун тум</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 xml:space="preserve"> кил</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шет-и?</w:t>
      </w:r>
    </w:p>
    <w:p w:rsidR="00D055F2" w:rsidRPr="004A3FF7" w:rsidRDefault="008D497C" w:rsidP="00D055F2">
      <w:pPr>
        <w:tabs>
          <w:tab w:val="left" w:pos="5190"/>
        </w:tabs>
        <w:spacing w:line="240" w:lineRule="auto"/>
        <w:rPr>
          <w:rFonts w:ascii="Times New Roman" w:hAnsi="Times New Roman" w:cs="Times New Roman"/>
          <w:i/>
          <w:sz w:val="24"/>
          <w:szCs w:val="24"/>
        </w:rPr>
      </w:pPr>
      <w:r w:rsidRPr="004A3FF7">
        <w:rPr>
          <w:rFonts w:ascii="Times New Roman" w:hAnsi="Times New Roman" w:cs="Times New Roman"/>
          <w:b/>
          <w:i/>
          <w:sz w:val="24"/>
          <w:szCs w:val="24"/>
        </w:rPr>
        <w:t xml:space="preserve">        </w:t>
      </w:r>
      <w:r w:rsidRPr="004A3FF7">
        <w:rPr>
          <w:rFonts w:ascii="Times New Roman" w:hAnsi="Times New Roman" w:cs="Times New Roman"/>
          <w:i/>
          <w:sz w:val="24"/>
          <w:szCs w:val="24"/>
        </w:rPr>
        <w:t xml:space="preserve">   25. </w:t>
      </w:r>
      <w:r w:rsidR="00D055F2" w:rsidRPr="004A3FF7">
        <w:rPr>
          <w:rFonts w:ascii="Times New Roman" w:hAnsi="Times New Roman" w:cs="Times New Roman"/>
          <w:i/>
          <w:sz w:val="24"/>
          <w:szCs w:val="24"/>
        </w:rPr>
        <w:t xml:space="preserve"> Составьте подобный рассказ о себе?</w:t>
      </w:r>
    </w:p>
    <w:p w:rsidR="00D055F2" w:rsidRPr="004A3FF7" w:rsidRDefault="008D497C" w:rsidP="008D497C">
      <w:pPr>
        <w:ind w:firstLine="708"/>
        <w:rPr>
          <w:rFonts w:ascii="Times New Roman" w:hAnsi="Times New Roman" w:cs="Times New Roman"/>
          <w:i/>
          <w:sz w:val="24"/>
          <w:szCs w:val="24"/>
        </w:rPr>
      </w:pPr>
      <w:r w:rsidRPr="004A3FF7">
        <w:rPr>
          <w:rFonts w:ascii="Times New Roman" w:hAnsi="Times New Roman" w:cs="Times New Roman"/>
          <w:i/>
          <w:sz w:val="24"/>
          <w:szCs w:val="24"/>
        </w:rPr>
        <w:t xml:space="preserve">26. </w:t>
      </w:r>
      <w:r w:rsidR="00D055F2" w:rsidRPr="004A3FF7">
        <w:rPr>
          <w:rFonts w:ascii="Times New Roman" w:hAnsi="Times New Roman" w:cs="Times New Roman"/>
          <w:i/>
          <w:sz w:val="24"/>
          <w:szCs w:val="24"/>
        </w:rPr>
        <w:t xml:space="preserve"> Проанализируйте звуково</w:t>
      </w:r>
      <w:r w:rsidRPr="004A3FF7">
        <w:rPr>
          <w:rFonts w:ascii="Times New Roman" w:hAnsi="Times New Roman" w:cs="Times New Roman"/>
          <w:i/>
          <w:sz w:val="24"/>
          <w:szCs w:val="24"/>
        </w:rPr>
        <w:t>й состав слов и сгруппируйте их.</w:t>
      </w:r>
    </w:p>
    <w:p w:rsidR="00D055F2" w:rsidRPr="004A3FF7" w:rsidRDefault="00D055F2" w:rsidP="00D055F2">
      <w:pPr>
        <w:rPr>
          <w:rFonts w:ascii="Times New Roman" w:hAnsi="Times New Roman" w:cs="Times New Roman"/>
          <w:sz w:val="24"/>
          <w:szCs w:val="24"/>
        </w:rPr>
      </w:pPr>
      <w:r w:rsidRPr="004A3FF7">
        <w:rPr>
          <w:rFonts w:ascii="Times New Roman" w:hAnsi="Times New Roman" w:cs="Times New Roman"/>
          <w:sz w:val="24"/>
          <w:szCs w:val="24"/>
        </w:rPr>
        <w:t>Х</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вел</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ача</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шкул</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анне</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атте</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к</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неке</w:t>
      </w:r>
      <w:r w:rsidR="008D497C" w:rsidRPr="004A3FF7">
        <w:rPr>
          <w:rFonts w:ascii="Times New Roman" w:hAnsi="Times New Roman" w:cs="Times New Roman"/>
          <w:sz w:val="24"/>
          <w:szCs w:val="24"/>
        </w:rPr>
        <w:t xml:space="preserve">, </w:t>
      </w:r>
      <w:proofErr w:type="gramStart"/>
      <w:r w:rsidR="008D497C" w:rsidRPr="004A3FF7">
        <w:rPr>
          <w:rFonts w:ascii="Times New Roman" w:hAnsi="Times New Roman" w:cs="Times New Roman"/>
          <w:sz w:val="24"/>
          <w:szCs w:val="24"/>
        </w:rPr>
        <w:t>п</w:t>
      </w:r>
      <w:proofErr w:type="gramEnd"/>
      <w:r w:rsidR="008D497C" w:rsidRPr="004A3FF7">
        <w:rPr>
          <w:rFonts w:ascii="Times New Roman" w:hAnsi="Times New Roman" w:cs="Times New Roman"/>
          <w:sz w:val="24"/>
          <w:szCs w:val="24"/>
        </w:rPr>
        <w:t>ÿ</w:t>
      </w:r>
      <w:r w:rsidRPr="004A3FF7">
        <w:rPr>
          <w:rFonts w:ascii="Times New Roman" w:hAnsi="Times New Roman" w:cs="Times New Roman"/>
          <w:sz w:val="24"/>
          <w:szCs w:val="24"/>
        </w:rPr>
        <w:t>л</w:t>
      </w:r>
      <w:r w:rsidR="008D497C" w:rsidRPr="004A3FF7">
        <w:rPr>
          <w:rFonts w:ascii="Times New Roman" w:hAnsi="Times New Roman" w:cs="Times New Roman"/>
          <w:sz w:val="24"/>
          <w:szCs w:val="24"/>
        </w:rPr>
        <w:t>ĕ</w:t>
      </w:r>
      <w:r w:rsidRPr="004A3FF7">
        <w:rPr>
          <w:rFonts w:ascii="Times New Roman" w:hAnsi="Times New Roman" w:cs="Times New Roman"/>
          <w:sz w:val="24"/>
          <w:szCs w:val="24"/>
        </w:rPr>
        <w:t>м</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вула</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шутла</w:t>
      </w:r>
      <w:r w:rsidR="008D497C" w:rsidRPr="004A3FF7">
        <w:rPr>
          <w:rFonts w:ascii="Times New Roman" w:hAnsi="Times New Roman" w:cs="Times New Roman"/>
          <w:sz w:val="24"/>
          <w:szCs w:val="24"/>
        </w:rPr>
        <w:t>,</w:t>
      </w:r>
      <w:r w:rsidRPr="004A3FF7">
        <w:rPr>
          <w:rFonts w:ascii="Times New Roman" w:hAnsi="Times New Roman" w:cs="Times New Roman"/>
          <w:sz w:val="24"/>
          <w:szCs w:val="24"/>
        </w:rPr>
        <w:t xml:space="preserve"> хисепл</w:t>
      </w:r>
      <w:r w:rsidR="008D497C" w:rsidRPr="004A3FF7">
        <w:rPr>
          <w:rFonts w:ascii="Times New Roman" w:hAnsi="Times New Roman" w:cs="Times New Roman"/>
          <w:sz w:val="24"/>
          <w:szCs w:val="24"/>
        </w:rPr>
        <w:t>ĕ, пукане.</w:t>
      </w:r>
    </w:p>
    <w:p w:rsidR="00D055F2" w:rsidRPr="004A3FF7" w:rsidRDefault="00D055F2" w:rsidP="00D055F2">
      <w:pPr>
        <w:pStyle w:val="a3"/>
        <w:rPr>
          <w:rFonts w:ascii="Times New Roman" w:hAnsi="Times New Roman" w:cs="Times New Roman"/>
          <w:sz w:val="24"/>
          <w:szCs w:val="24"/>
        </w:rPr>
      </w:pPr>
    </w:p>
    <w:p w:rsidR="00D055F2" w:rsidRPr="004A3FF7" w:rsidRDefault="00D055F2" w:rsidP="00D055F2">
      <w:pPr>
        <w:rPr>
          <w:rFonts w:ascii="Times New Roman" w:hAnsi="Times New Roman" w:cs="Times New Roman"/>
          <w:sz w:val="24"/>
          <w:szCs w:val="24"/>
        </w:rPr>
      </w:pPr>
    </w:p>
    <w:p w:rsidR="00406143" w:rsidRPr="004A3FF7" w:rsidRDefault="00406143" w:rsidP="00540296">
      <w:pPr>
        <w:spacing w:line="200" w:lineRule="atLeast"/>
        <w:jc w:val="both"/>
        <w:rPr>
          <w:rFonts w:ascii="Times New Roman" w:hAnsi="Times New Roman" w:cs="Times New Roman"/>
        </w:rPr>
      </w:pPr>
    </w:p>
    <w:p w:rsidR="00406143" w:rsidRPr="004A3FF7" w:rsidRDefault="004A3FF7" w:rsidP="00540296">
      <w:pPr>
        <w:spacing w:line="200" w:lineRule="atLeast"/>
        <w:jc w:val="both"/>
        <w:rPr>
          <w:rFonts w:ascii="Times New Roman" w:hAnsi="Times New Roman" w:cs="Times New Roman"/>
          <w:sz w:val="28"/>
        </w:rPr>
      </w:pPr>
      <w:r>
        <w:rPr>
          <w:rFonts w:ascii="Times New Roman" w:hAnsi="Times New Roman" w:cs="Times New Roman"/>
          <w:b/>
          <w:i/>
          <w:sz w:val="28"/>
        </w:rPr>
        <w:t>Чă</w:t>
      </w:r>
      <w:r w:rsidR="000724AB" w:rsidRPr="004A3FF7">
        <w:rPr>
          <w:rFonts w:ascii="Times New Roman" w:hAnsi="Times New Roman" w:cs="Times New Roman"/>
          <w:b/>
          <w:i/>
          <w:sz w:val="28"/>
        </w:rPr>
        <w:t>ваш ч</w:t>
      </w:r>
      <w:r>
        <w:rPr>
          <w:rFonts w:ascii="Times New Roman" w:hAnsi="Times New Roman" w:cs="Times New Roman"/>
          <w:b/>
          <w:i/>
          <w:sz w:val="28"/>
        </w:rPr>
        <w:t>ĕ</w:t>
      </w:r>
      <w:r w:rsidR="00406143" w:rsidRPr="004A3FF7">
        <w:rPr>
          <w:rFonts w:ascii="Times New Roman" w:hAnsi="Times New Roman" w:cs="Times New Roman"/>
          <w:b/>
          <w:i/>
          <w:sz w:val="28"/>
        </w:rPr>
        <w:t>л</w:t>
      </w:r>
      <w:r>
        <w:rPr>
          <w:rFonts w:ascii="Times New Roman" w:hAnsi="Times New Roman" w:cs="Times New Roman"/>
          <w:b/>
          <w:i/>
          <w:sz w:val="28"/>
        </w:rPr>
        <w:t xml:space="preserve">хине </w:t>
      </w:r>
      <w:proofErr w:type="gramStart"/>
      <w:r>
        <w:rPr>
          <w:rFonts w:ascii="Times New Roman" w:hAnsi="Times New Roman" w:cs="Times New Roman"/>
          <w:b/>
          <w:i/>
          <w:sz w:val="28"/>
        </w:rPr>
        <w:t>п</w:t>
      </w:r>
      <w:proofErr w:type="gramEnd"/>
      <w:r>
        <w:rPr>
          <w:rFonts w:ascii="Times New Roman" w:hAnsi="Times New Roman" w:cs="Times New Roman"/>
          <w:b/>
          <w:i/>
          <w:sz w:val="28"/>
        </w:rPr>
        <w:t>ĕ</w:t>
      </w:r>
      <w:r w:rsidR="00406143" w:rsidRPr="004A3FF7">
        <w:rPr>
          <w:rFonts w:ascii="Times New Roman" w:hAnsi="Times New Roman" w:cs="Times New Roman"/>
          <w:b/>
          <w:i/>
          <w:sz w:val="28"/>
        </w:rPr>
        <w:t>лекенсем валли</w:t>
      </w:r>
      <w:r w:rsidR="00A85FB5" w:rsidRPr="004A3FF7">
        <w:rPr>
          <w:rFonts w:ascii="Times New Roman" w:hAnsi="Times New Roman" w:cs="Times New Roman"/>
          <w:sz w:val="28"/>
        </w:rPr>
        <w:t xml:space="preserve"> (Для владжеющих чувашским языком)</w:t>
      </w:r>
    </w:p>
    <w:p w:rsidR="00406143" w:rsidRPr="004A3FF7" w:rsidRDefault="00406143" w:rsidP="00406143">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1</w:t>
      </w:r>
      <w:r w:rsidR="004A3FF7">
        <w:rPr>
          <w:rFonts w:ascii="Times New Roman" w:hAnsi="Times New Roman" w:cs="Times New Roman"/>
        </w:rPr>
        <w:t>.</w:t>
      </w:r>
      <w:r w:rsidRPr="004A3FF7">
        <w:rPr>
          <w:rFonts w:ascii="Times New Roman" w:hAnsi="Times New Roman" w:cs="Times New Roman"/>
          <w:i/>
        </w:rPr>
        <w:t xml:space="preserve"> Вырăсла куçарăр</w:t>
      </w:r>
      <w:r w:rsidRPr="004A3FF7">
        <w:rPr>
          <w:rFonts w:ascii="Times New Roman" w:hAnsi="Times New Roman" w:cs="Times New Roman"/>
        </w:rPr>
        <w:t>.</w:t>
      </w:r>
    </w:p>
    <w:p w:rsidR="00406143" w:rsidRPr="004A3FF7" w:rsidRDefault="00406143" w:rsidP="00406143">
      <w:pPr>
        <w:spacing w:line="200" w:lineRule="atLeast"/>
        <w:ind w:firstLine="709"/>
        <w:jc w:val="both"/>
        <w:rPr>
          <w:rFonts w:ascii="Times New Roman" w:eastAsia="Times New Roman" w:hAnsi="Times New Roman" w:cs="Times New Roman"/>
        </w:rPr>
      </w:pPr>
      <w:r w:rsidRPr="004A3FF7">
        <w:rPr>
          <w:rFonts w:ascii="Times New Roman" w:hAnsi="Times New Roman" w:cs="Times New Roman"/>
        </w:rPr>
        <w:t>Эпĕ чăваш çĕ</w:t>
      </w:r>
      <w:proofErr w:type="gramStart"/>
      <w:r w:rsidRPr="004A3FF7">
        <w:rPr>
          <w:rFonts w:ascii="Times New Roman" w:hAnsi="Times New Roman" w:cs="Times New Roman"/>
        </w:rPr>
        <w:t>р</w:t>
      </w:r>
      <w:proofErr w:type="gramEnd"/>
      <w:r w:rsidRPr="004A3FF7">
        <w:rPr>
          <w:rFonts w:ascii="Times New Roman" w:hAnsi="Times New Roman" w:cs="Times New Roman"/>
        </w:rPr>
        <w:t>ĕн ытарайми вăрманĕсене юрататăп. Вĕсенче тем тĕрлĕ йывăç-курăк, кайăк-кĕшĕк. Вăрман варринчи кÿлĕсене юрататăп эпĕ. Вĕсем çинчен вуншар юмах, халап, юрă çÿрет. Вĕсем ирĕклĕхе юратнă, пусмă</w:t>
      </w:r>
      <w:proofErr w:type="gramStart"/>
      <w:r w:rsidRPr="004A3FF7">
        <w:rPr>
          <w:rFonts w:ascii="Times New Roman" w:hAnsi="Times New Roman" w:cs="Times New Roman"/>
        </w:rPr>
        <w:t>р</w:t>
      </w:r>
      <w:proofErr w:type="gramEnd"/>
      <w:r w:rsidRPr="004A3FF7">
        <w:rPr>
          <w:rFonts w:ascii="Times New Roman" w:hAnsi="Times New Roman" w:cs="Times New Roman"/>
        </w:rPr>
        <w:t>çăсене хирĕç çĕкленнĕ авалхи паттăрсене мухтаççĕ. Ахальтен мар Чăваш Республикине «çĕр пин юрă, çĕр пин сăмах, çĕр пн тĕрĕ çĕршывĕ» теççĕ.</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Чăваш çĕршывĕ урлă Атăл, лăпкă Сă</w:t>
      </w:r>
      <w:proofErr w:type="gramStart"/>
      <w:r w:rsidRPr="004A3FF7">
        <w:rPr>
          <w:rFonts w:ascii="Times New Roman" w:hAnsi="Times New Roman" w:cs="Times New Roman"/>
        </w:rPr>
        <w:t>р</w:t>
      </w:r>
      <w:proofErr w:type="gramEnd"/>
      <w:r w:rsidRPr="004A3FF7">
        <w:rPr>
          <w:rFonts w:ascii="Times New Roman" w:hAnsi="Times New Roman" w:cs="Times New Roman"/>
        </w:rPr>
        <w:t>, Çавал, Пăла, Кĕтне, энĕш, Сурăм, Юнкă шывĕсем юхаççĕ. Тăра шывсен икĕ енĕпе те ялсем, хуласем ÿссе ларнă.</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Чă</w:t>
      </w:r>
      <w:proofErr w:type="gramStart"/>
      <w:r w:rsidRPr="004A3FF7">
        <w:rPr>
          <w:rFonts w:ascii="Times New Roman" w:hAnsi="Times New Roman" w:cs="Times New Roman"/>
        </w:rPr>
        <w:t>ваш</w:t>
      </w:r>
      <w:proofErr w:type="gramEnd"/>
      <w:r w:rsidRPr="004A3FF7">
        <w:rPr>
          <w:rFonts w:ascii="Times New Roman" w:hAnsi="Times New Roman" w:cs="Times New Roman"/>
        </w:rPr>
        <w:t xml:space="preserve"> халăхĕ авалтанах хăйĕн кÿршисемпе туслă пурăнать. Вырăс халăхне 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аслă пиччĕшĕ вырăнне хурса хисеплет.</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 xml:space="preserve">Ÿсет, чечекленет юратнă Чăваш çĕршывĕ! </w:t>
      </w:r>
    </w:p>
    <w:p w:rsidR="00406143" w:rsidRPr="004A3FF7" w:rsidRDefault="00406143" w:rsidP="00406143">
      <w:pPr>
        <w:spacing w:line="200" w:lineRule="atLeast"/>
        <w:ind w:firstLine="709"/>
        <w:jc w:val="both"/>
        <w:rPr>
          <w:rFonts w:ascii="Times New Roman" w:hAnsi="Times New Roman" w:cs="Times New Roman"/>
          <w:i/>
        </w:rPr>
      </w:pPr>
      <w:r w:rsidRPr="004A3FF7">
        <w:rPr>
          <w:rFonts w:ascii="Times New Roman" w:hAnsi="Times New Roman" w:cs="Times New Roman"/>
        </w:rPr>
        <w:t xml:space="preserve">                                                                                                                         </w:t>
      </w:r>
      <w:r w:rsidRPr="004A3FF7">
        <w:rPr>
          <w:rFonts w:ascii="Times New Roman" w:hAnsi="Times New Roman" w:cs="Times New Roman"/>
          <w:i/>
        </w:rPr>
        <w:t>Юхма М.</w:t>
      </w:r>
    </w:p>
    <w:p w:rsidR="00406143" w:rsidRPr="004A3FF7" w:rsidRDefault="00406143" w:rsidP="00406143">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rPr>
        <w:t xml:space="preserve">2. Вуласа тухăр. </w:t>
      </w:r>
      <w:proofErr w:type="gramStart"/>
      <w:r w:rsidRPr="004A3FF7">
        <w:rPr>
          <w:rFonts w:ascii="Times New Roman" w:hAnsi="Times New Roman" w:cs="Times New Roman"/>
          <w:i/>
        </w:rPr>
        <w:t>П</w:t>
      </w:r>
      <w:proofErr w:type="gramEnd"/>
      <w:r w:rsidRPr="004A3FF7">
        <w:rPr>
          <w:rFonts w:ascii="Times New Roman" w:hAnsi="Times New Roman" w:cs="Times New Roman"/>
          <w:i/>
        </w:rPr>
        <w:t>ăхăнуллă хутлă предложенисене тупăр. Тĕп тата пăхăнуллă предложенисене кăтартăр</w:t>
      </w:r>
      <w:r w:rsidRPr="004A3FF7">
        <w:rPr>
          <w:rFonts w:ascii="Times New Roman" w:hAnsi="Times New Roman" w:cs="Times New Roman"/>
        </w:rPr>
        <w:t>.</w:t>
      </w:r>
    </w:p>
    <w:p w:rsidR="00406143" w:rsidRPr="004A3FF7" w:rsidRDefault="000724AB" w:rsidP="000724AB">
      <w:pPr>
        <w:spacing w:line="200" w:lineRule="atLeast"/>
        <w:rPr>
          <w:rFonts w:ascii="Times New Roman" w:eastAsia="Times New Roman" w:hAnsi="Times New Roman" w:cs="Times New Roman"/>
          <w:b/>
        </w:rPr>
      </w:pPr>
      <w:r w:rsidRPr="004A3FF7">
        <w:rPr>
          <w:rFonts w:ascii="Times New Roman" w:hAnsi="Times New Roman" w:cs="Times New Roman"/>
          <w:b/>
        </w:rPr>
        <w:t xml:space="preserve">                                                             </w:t>
      </w:r>
      <w:r w:rsidR="00406143" w:rsidRPr="004A3FF7">
        <w:rPr>
          <w:rFonts w:ascii="Times New Roman" w:hAnsi="Times New Roman" w:cs="Times New Roman"/>
          <w:b/>
        </w:rPr>
        <w:t>Кă</w:t>
      </w:r>
      <w:proofErr w:type="gramStart"/>
      <w:r w:rsidR="00406143" w:rsidRPr="004A3FF7">
        <w:rPr>
          <w:rFonts w:ascii="Times New Roman" w:hAnsi="Times New Roman" w:cs="Times New Roman"/>
          <w:b/>
        </w:rPr>
        <w:t>тра к</w:t>
      </w:r>
      <w:proofErr w:type="gramEnd"/>
      <w:r w:rsidR="00406143" w:rsidRPr="004A3FF7">
        <w:rPr>
          <w:rFonts w:ascii="Times New Roman" w:hAnsi="Times New Roman" w:cs="Times New Roman"/>
          <w:b/>
        </w:rPr>
        <w:t>ăмпа</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 xml:space="preserve">Ĕлекрех кăмпаçăсенчен  чылайăшĕ çуркунне кăмпа тухнине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ĕлместчĕç. Халĕ апла мар. Кăмпа сунарĕ юр </w:t>
      </w:r>
      <w:proofErr w:type="gramStart"/>
      <w:r w:rsidRPr="004A3FF7">
        <w:rPr>
          <w:rFonts w:ascii="Times New Roman" w:hAnsi="Times New Roman" w:cs="Times New Roman"/>
        </w:rPr>
        <w:t>п</w:t>
      </w:r>
      <w:proofErr w:type="gramEnd"/>
      <w:r w:rsidRPr="004A3FF7">
        <w:rPr>
          <w:rFonts w:ascii="Times New Roman" w:hAnsi="Times New Roman" w:cs="Times New Roman"/>
        </w:rPr>
        <w:t>ĕтнĕ-пĕтменех пуçланать.</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Эсĕ ăвăслăха кĕретĕн. Йывăçсем çа</w:t>
      </w:r>
      <w:proofErr w:type="gramStart"/>
      <w:r w:rsidRPr="004A3FF7">
        <w:rPr>
          <w:rFonts w:ascii="Times New Roman" w:hAnsi="Times New Roman" w:cs="Times New Roman"/>
        </w:rPr>
        <w:t>п-</w:t>
      </w:r>
      <w:proofErr w:type="gramEnd"/>
      <w:r w:rsidRPr="004A3FF7">
        <w:rPr>
          <w:rFonts w:ascii="Times New Roman" w:hAnsi="Times New Roman" w:cs="Times New Roman"/>
        </w:rPr>
        <w:t>çарах-ха, çулçă кăларайман. Сывлăш кунта йÿçекрех пылак, уç</w:t>
      </w:r>
      <w:proofErr w:type="gramStart"/>
      <w:r w:rsidRPr="004A3FF7">
        <w:rPr>
          <w:rFonts w:ascii="Times New Roman" w:hAnsi="Times New Roman" w:cs="Times New Roman"/>
        </w:rPr>
        <w:t>ă-</w:t>
      </w:r>
      <w:proofErr w:type="gramEnd"/>
      <w:r w:rsidRPr="004A3FF7">
        <w:rPr>
          <w:rFonts w:ascii="Times New Roman" w:hAnsi="Times New Roman" w:cs="Times New Roman"/>
        </w:rPr>
        <w:t xml:space="preserve">уçă. Тăпра çемçе, кăвак мăклă. Улатакка вĕçсе çаврăннине сăнаса танă вăхăтрах эс кăпăшка çĕрте тем  чухлĕ кăтра кăмпа ларнине курах каятăн. Пурте сарă хăмăр, тĕксĕмленсе хуралма ĕлкереймен. Эппин, нумай пулмасть тухнă, çамрăк. Пысăкăшĕ те чăх çăмарти чухлĕ </w:t>
      </w:r>
      <w:proofErr w:type="gramStart"/>
      <w:r w:rsidRPr="004A3FF7">
        <w:rPr>
          <w:rFonts w:ascii="Times New Roman" w:hAnsi="Times New Roman" w:cs="Times New Roman"/>
        </w:rPr>
        <w:t>к</w:t>
      </w:r>
      <w:proofErr w:type="gramEnd"/>
      <w:r w:rsidRPr="004A3FF7">
        <w:rPr>
          <w:rFonts w:ascii="Times New Roman" w:hAnsi="Times New Roman" w:cs="Times New Roman"/>
        </w:rPr>
        <w:t>ăна. Пыл караçĕ евĕ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путăк-шăтăклă. Татма васкамастăн-ха. Ăçта çухалччăр? Эсĕ пăхса йăпанасшăн. Татсассăн та, ăна карçинкана тÿрех ярас килмест. Ара, вăл </w:t>
      </w:r>
      <w:proofErr w:type="gramStart"/>
      <w:r w:rsidRPr="004A3FF7">
        <w:rPr>
          <w:rFonts w:ascii="Times New Roman" w:hAnsi="Times New Roman" w:cs="Times New Roman"/>
        </w:rPr>
        <w:t>п</w:t>
      </w:r>
      <w:proofErr w:type="gramEnd"/>
      <w:r w:rsidRPr="004A3FF7">
        <w:rPr>
          <w:rFonts w:ascii="Times New Roman" w:hAnsi="Times New Roman" w:cs="Times New Roman"/>
        </w:rPr>
        <w:t>ĕрремĕш кăмпа-çке. Вăрманăн чи малтанхи парни.</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Кă</w:t>
      </w:r>
      <w:proofErr w:type="gramStart"/>
      <w:r w:rsidRPr="004A3FF7">
        <w:rPr>
          <w:rFonts w:ascii="Times New Roman" w:hAnsi="Times New Roman" w:cs="Times New Roman"/>
        </w:rPr>
        <w:t>тра к</w:t>
      </w:r>
      <w:proofErr w:type="gramEnd"/>
      <w:r w:rsidRPr="004A3FF7">
        <w:rPr>
          <w:rFonts w:ascii="Times New Roman" w:hAnsi="Times New Roman" w:cs="Times New Roman"/>
        </w:rPr>
        <w:t>ăмпа тенĕ ăна авалхи чăваш. Унăн пуçĕ чăнах та кăтра, çырăрах хумл</w:t>
      </w:r>
      <w:proofErr w:type="gramStart"/>
      <w:r w:rsidRPr="004A3FF7">
        <w:rPr>
          <w:rFonts w:ascii="Times New Roman" w:hAnsi="Times New Roman" w:cs="Times New Roman"/>
        </w:rPr>
        <w:t>ă-</w:t>
      </w:r>
      <w:proofErr w:type="gramEnd"/>
      <w:r w:rsidRPr="004A3FF7">
        <w:rPr>
          <w:rFonts w:ascii="Times New Roman" w:hAnsi="Times New Roman" w:cs="Times New Roman"/>
        </w:rPr>
        <w:t>хумлă. Ака кăмпи теççĕ хăшпĕр çĕрте. Нихçанхинчен ытла 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çураки  вăхăтĕнче тухать. Вырăсла ăна сморчок теççĕ. Тунипе шлепки ун çыпçăнса кайнă, хăй çĕ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çумнех лапчăннă. Çак кăмпасем пĕр йышшисем те нихăçан та пĕрешкел пулмаççĕ.</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Тепĕ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тĕсли самай  вăрăмрах туналлă, яштак, вырăсла ăна строчок теççĕ. Хитре вăл. Шлепки пурин те конус пек, тĕсĕ çеç пĕр пек мар – е шупка хăмăр, е сарăрах, е кăвак. Ку ĕнтĕ 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мĕнле вăрманта, хăш йывăç айĕнче тухнинчен килет.</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 xml:space="preserve">Кăтра кăмпасен </w:t>
      </w:r>
      <w:proofErr w:type="gramStart"/>
      <w:r w:rsidRPr="004A3FF7">
        <w:rPr>
          <w:rFonts w:ascii="Times New Roman" w:hAnsi="Times New Roman" w:cs="Times New Roman"/>
        </w:rPr>
        <w:t>п</w:t>
      </w:r>
      <w:proofErr w:type="gramEnd"/>
      <w:r w:rsidRPr="004A3FF7">
        <w:rPr>
          <w:rFonts w:ascii="Times New Roman" w:hAnsi="Times New Roman" w:cs="Times New Roman"/>
        </w:rPr>
        <w:t>ĕрпеклех  те пур: вĕсем пурте кăштах наркăмăшлă. Вĕретсе илнĕ хыççăн тин ăшалама е урăх шывра пĕçерме юрăхлă.</w:t>
      </w:r>
    </w:p>
    <w:p w:rsidR="00406143" w:rsidRPr="004A3FF7" w:rsidRDefault="00406143" w:rsidP="00406143">
      <w:pPr>
        <w:spacing w:line="200" w:lineRule="atLeast"/>
        <w:ind w:firstLine="709"/>
        <w:jc w:val="both"/>
        <w:rPr>
          <w:rFonts w:ascii="Times New Roman" w:hAnsi="Times New Roman" w:cs="Times New Roman"/>
          <w:i/>
        </w:rPr>
      </w:pPr>
      <w:r w:rsidRPr="004A3FF7">
        <w:rPr>
          <w:rFonts w:ascii="Times New Roman" w:hAnsi="Times New Roman" w:cs="Times New Roman"/>
        </w:rPr>
        <w:t>Хăш</w:t>
      </w:r>
      <w:proofErr w:type="gramStart"/>
      <w:r w:rsidRPr="004A3FF7">
        <w:rPr>
          <w:rFonts w:ascii="Times New Roman" w:hAnsi="Times New Roman" w:cs="Times New Roman"/>
        </w:rPr>
        <w:t>ĕ-</w:t>
      </w:r>
      <w:proofErr w:type="gramEnd"/>
      <w:r w:rsidRPr="004A3FF7">
        <w:rPr>
          <w:rFonts w:ascii="Times New Roman" w:hAnsi="Times New Roman" w:cs="Times New Roman"/>
        </w:rPr>
        <w:t xml:space="preserve">пĕрисем кăтра кăмпана шурă кăмпаран та ытларах юратаççĕ. Вăл чăн та питĕ лайăх, уйрăмах – ăшаласан аван. </w:t>
      </w:r>
    </w:p>
    <w:p w:rsidR="00406143" w:rsidRPr="004A3FF7" w:rsidRDefault="00406143" w:rsidP="00406143">
      <w:pPr>
        <w:spacing w:line="200" w:lineRule="atLeast"/>
        <w:ind w:firstLine="709"/>
        <w:jc w:val="both"/>
        <w:rPr>
          <w:rFonts w:ascii="Times New Roman" w:hAnsi="Times New Roman" w:cs="Times New Roman"/>
          <w:i/>
        </w:rPr>
      </w:pPr>
      <w:r w:rsidRPr="004A3FF7">
        <w:rPr>
          <w:rFonts w:ascii="Times New Roman" w:hAnsi="Times New Roman" w:cs="Times New Roman"/>
          <w:i/>
        </w:rPr>
        <w:t xml:space="preserve">                                                                                                                  Г. Орлов</w:t>
      </w:r>
    </w:p>
    <w:p w:rsidR="00406143" w:rsidRPr="004A3FF7" w:rsidRDefault="00406143" w:rsidP="00406143">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rPr>
        <w:t xml:space="preserve">3. </w:t>
      </w:r>
      <w:r w:rsidR="000724AB" w:rsidRPr="004A3FF7">
        <w:rPr>
          <w:rFonts w:ascii="Times New Roman" w:hAnsi="Times New Roman" w:cs="Times New Roman"/>
          <w:i/>
        </w:rPr>
        <w:t xml:space="preserve">Вуласа тухăр. </w:t>
      </w:r>
      <w:proofErr w:type="gramStart"/>
      <w:r w:rsidR="000724AB" w:rsidRPr="004A3FF7">
        <w:rPr>
          <w:rFonts w:ascii="Times New Roman" w:hAnsi="Times New Roman" w:cs="Times New Roman"/>
          <w:i/>
        </w:rPr>
        <w:t>П</w:t>
      </w:r>
      <w:proofErr w:type="gramEnd"/>
      <w:r w:rsidR="004A3FF7">
        <w:rPr>
          <w:rFonts w:ascii="Times New Roman" w:hAnsi="Times New Roman" w:cs="Times New Roman"/>
          <w:i/>
        </w:rPr>
        <w:t>ĕ</w:t>
      </w:r>
      <w:r w:rsidRPr="004A3FF7">
        <w:rPr>
          <w:rFonts w:ascii="Times New Roman" w:hAnsi="Times New Roman" w:cs="Times New Roman"/>
          <w:i/>
        </w:rPr>
        <w:t>р йышши членлă предложенисене çырса илĕр, вĕсенчи чарăну паллисене ăнлантарăр</w:t>
      </w:r>
      <w:r w:rsidRPr="004A3FF7">
        <w:rPr>
          <w:rFonts w:ascii="Times New Roman" w:hAnsi="Times New Roman" w:cs="Times New Roman"/>
        </w:rPr>
        <w:t>.</w:t>
      </w:r>
    </w:p>
    <w:p w:rsidR="00406143" w:rsidRPr="004A3FF7" w:rsidRDefault="00406143" w:rsidP="00406143">
      <w:pPr>
        <w:spacing w:line="200" w:lineRule="atLeast"/>
        <w:ind w:firstLine="709"/>
        <w:jc w:val="center"/>
        <w:rPr>
          <w:rFonts w:ascii="Times New Roman" w:eastAsia="Times New Roman" w:hAnsi="Times New Roman" w:cs="Times New Roman"/>
          <w:b/>
        </w:rPr>
      </w:pPr>
      <w:r w:rsidRPr="004A3FF7">
        <w:rPr>
          <w:rFonts w:ascii="Times New Roman" w:hAnsi="Times New Roman" w:cs="Times New Roman"/>
          <w:b/>
        </w:rPr>
        <w:lastRenderedPageBreak/>
        <w:t>Кĕпшĕл</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 xml:space="preserve">Çынсенни пекех, кайăксен те кашнин хăйĕн йăли пур. </w:t>
      </w:r>
      <w:proofErr w:type="gramStart"/>
      <w:r w:rsidRPr="004A3FF7">
        <w:rPr>
          <w:rFonts w:ascii="Times New Roman" w:hAnsi="Times New Roman" w:cs="Times New Roman"/>
        </w:rPr>
        <w:t>П</w:t>
      </w:r>
      <w:proofErr w:type="gramEnd"/>
      <w:r w:rsidRPr="004A3FF7">
        <w:rPr>
          <w:rFonts w:ascii="Times New Roman" w:hAnsi="Times New Roman" w:cs="Times New Roman"/>
        </w:rPr>
        <w:t>ĕрисем çынсем пурăннă çĕре иленеççĕ, теприсем вăрманти е улăхри вырăнсене кăмăллаççĕ. Анчах эпир чылай кайăксен пурнăçне, йăли-йĕркине питĕ начар пĕлетпĕр. Çавăнпа та кирлĕ чух пулăшма та тавçăраймастпăр.</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Часах хĕл кунĕсем пуçланаççĕ. Тавралăха юр хуплать те, вĕçен кайăксемшĕн чи йывă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кунсем пуçланаççĕ. Пирĕн енче темиçе тĕрлĕ кайăк хĕл каçать. Паллашар-ха вĕсенчен </w:t>
      </w:r>
      <w:proofErr w:type="gramStart"/>
      <w:r w:rsidRPr="004A3FF7">
        <w:rPr>
          <w:rFonts w:ascii="Times New Roman" w:hAnsi="Times New Roman" w:cs="Times New Roman"/>
        </w:rPr>
        <w:t>п</w:t>
      </w:r>
      <w:proofErr w:type="gramEnd"/>
      <w:r w:rsidRPr="004A3FF7">
        <w:rPr>
          <w:rFonts w:ascii="Times New Roman" w:hAnsi="Times New Roman" w:cs="Times New Roman"/>
        </w:rPr>
        <w:t>ĕринпе.</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Ку кайăка кĕпшĕл е тепĕ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çĕрте вăрман чакакĕ теççĕ. Унăн вырăсла ячĕ сойка. Кĕпшĕл – кураксен çемьине кĕрекен, чана пысăкăш кайăк. Ку çемьери кайăксем пурте апат тиркемеççĕ, сăтă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тума юратаççĕ. Кĕпшел те çавах. Мĕн тĕл пулнă, унпа </w:t>
      </w:r>
      <w:proofErr w:type="gramStart"/>
      <w:r w:rsidRPr="004A3FF7">
        <w:rPr>
          <w:rFonts w:ascii="Times New Roman" w:hAnsi="Times New Roman" w:cs="Times New Roman"/>
        </w:rPr>
        <w:t>тăранса</w:t>
      </w:r>
      <w:proofErr w:type="gramEnd"/>
      <w:r w:rsidRPr="004A3FF7">
        <w:rPr>
          <w:rFonts w:ascii="Times New Roman" w:hAnsi="Times New Roman" w:cs="Times New Roman"/>
        </w:rPr>
        <w:t xml:space="preserve"> пурăнать. Курăк е йывăç вăрри, йĕкел, мăйă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 пĕрне те тиркемест кĕпшĕл. Хурт-кăпшанка та сăхать. </w:t>
      </w:r>
      <w:proofErr w:type="gramStart"/>
      <w:r w:rsidRPr="004A3FF7">
        <w:rPr>
          <w:rFonts w:ascii="Times New Roman" w:hAnsi="Times New Roman" w:cs="Times New Roman"/>
        </w:rPr>
        <w:t>Ш</w:t>
      </w:r>
      <w:proofErr w:type="gramEnd"/>
      <w:r w:rsidRPr="004A3FF7">
        <w:rPr>
          <w:rFonts w:ascii="Times New Roman" w:hAnsi="Times New Roman" w:cs="Times New Roman"/>
        </w:rPr>
        <w:t>ăшисем, юссем, çĕленсем те кĕпшĕле апата каяççĕ. Ют йăвасене те сахал мар тустарать кĕпшĕл.  Çапах та усăллă кайăк вăл. Кĕркунне, туратран турата вĕçсе, кĕпшĕл  йĕкел, мăйăр пуçтарать,  вĕсене тĕплĕн пытарса хурать. Кайран вĕсене хăй те пурне те тупаймасть. Пытарса хунă вă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ăсем çуркунне шăтса тухаççĕ. Хăй пĕлмесĕрех, кĕпшĕл вăрман акса ÿстерет. </w:t>
      </w:r>
    </w:p>
    <w:p w:rsidR="00406143" w:rsidRPr="004A3FF7" w:rsidRDefault="00406143" w:rsidP="00406143">
      <w:pPr>
        <w:spacing w:line="200" w:lineRule="atLeast"/>
        <w:ind w:firstLine="709"/>
        <w:jc w:val="both"/>
        <w:rPr>
          <w:rFonts w:ascii="Times New Roman" w:hAnsi="Times New Roman" w:cs="Times New Roman"/>
        </w:rPr>
      </w:pPr>
      <w:r w:rsidRPr="004A3FF7">
        <w:rPr>
          <w:rFonts w:ascii="Times New Roman" w:hAnsi="Times New Roman" w:cs="Times New Roman"/>
        </w:rPr>
        <w:t>Тĕлĕнтермĕш кайă</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 вăл – кĕпшĕл. Мĕнле кайăк юррине илтет, ун пек юрлать. Лаша кĕçĕннине илтсе, ун пек кĕçĕнме те хăтланать, </w:t>
      </w:r>
      <w:proofErr w:type="gramStart"/>
      <w:r w:rsidRPr="004A3FF7">
        <w:rPr>
          <w:rFonts w:ascii="Times New Roman" w:hAnsi="Times New Roman" w:cs="Times New Roman"/>
        </w:rPr>
        <w:t>п</w:t>
      </w:r>
      <w:proofErr w:type="gramEnd"/>
      <w:r w:rsidRPr="004A3FF7">
        <w:rPr>
          <w:rFonts w:ascii="Times New Roman" w:hAnsi="Times New Roman" w:cs="Times New Roman"/>
        </w:rPr>
        <w:t>ăчкă сассине те евĕрлет.</w:t>
      </w:r>
    </w:p>
    <w:p w:rsidR="00F51D38" w:rsidRPr="004A3FF7" w:rsidRDefault="00406143" w:rsidP="00F51D38">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4.</w:t>
      </w:r>
      <w:r w:rsidR="00F51D38" w:rsidRPr="004A3FF7">
        <w:rPr>
          <w:rFonts w:ascii="Times New Roman" w:hAnsi="Times New Roman" w:cs="Times New Roman"/>
          <w:i/>
        </w:rPr>
        <w:t xml:space="preserve"> Текста вулăр. Союзсă</w:t>
      </w:r>
      <w:proofErr w:type="gramStart"/>
      <w:r w:rsidR="00F51D38" w:rsidRPr="004A3FF7">
        <w:rPr>
          <w:rFonts w:ascii="Times New Roman" w:hAnsi="Times New Roman" w:cs="Times New Roman"/>
          <w:i/>
        </w:rPr>
        <w:t>р</w:t>
      </w:r>
      <w:proofErr w:type="gramEnd"/>
      <w:r w:rsidR="00F51D38" w:rsidRPr="004A3FF7">
        <w:rPr>
          <w:rFonts w:ascii="Times New Roman" w:hAnsi="Times New Roman" w:cs="Times New Roman"/>
          <w:i/>
        </w:rPr>
        <w:t xml:space="preserve"> хутлă предложенисене аялтан туртса пырăр, кирлĕ çĕрте чарăну паллисем лартăр</w:t>
      </w:r>
      <w:r w:rsidR="00F51D38" w:rsidRPr="004A3FF7">
        <w:rPr>
          <w:rFonts w:ascii="Times New Roman" w:hAnsi="Times New Roman" w:cs="Times New Roman"/>
        </w:rPr>
        <w:t>.</w:t>
      </w:r>
    </w:p>
    <w:p w:rsidR="00F51D38" w:rsidRPr="004A3FF7" w:rsidRDefault="00F51D38" w:rsidP="00F51D38">
      <w:pPr>
        <w:spacing w:line="200" w:lineRule="atLeast"/>
        <w:ind w:firstLine="709"/>
        <w:jc w:val="center"/>
        <w:rPr>
          <w:rFonts w:ascii="Times New Roman" w:eastAsia="Times New Roman" w:hAnsi="Times New Roman" w:cs="Times New Roman"/>
          <w:b/>
        </w:rPr>
      </w:pPr>
      <w:r w:rsidRPr="004A3FF7">
        <w:rPr>
          <w:rFonts w:ascii="Times New Roman" w:hAnsi="Times New Roman" w:cs="Times New Roman"/>
          <w:b/>
        </w:rPr>
        <w:t>Амăшĕпе хĕ</w:t>
      </w:r>
      <w:proofErr w:type="gramStart"/>
      <w:r w:rsidRPr="004A3FF7">
        <w:rPr>
          <w:rFonts w:ascii="Times New Roman" w:hAnsi="Times New Roman" w:cs="Times New Roman"/>
          <w:b/>
        </w:rPr>
        <w:t>р</w:t>
      </w:r>
      <w:proofErr w:type="gramEnd"/>
      <w:r w:rsidRPr="004A3FF7">
        <w:rPr>
          <w:rFonts w:ascii="Times New Roman" w:hAnsi="Times New Roman" w:cs="Times New Roman"/>
          <w:b/>
        </w:rPr>
        <w:t>ĕ</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 Ваттисем калани – пуш çăвартан тухнă сăмах мар. Итлеместĕ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çав эсир аслисем каланине, хăлхана та чикместĕр. Кам ятласа çитерес сире? Хут </w:t>
      </w:r>
      <w:proofErr w:type="gramStart"/>
      <w:r w:rsidRPr="004A3FF7">
        <w:rPr>
          <w:rFonts w:ascii="Times New Roman" w:hAnsi="Times New Roman" w:cs="Times New Roman"/>
        </w:rPr>
        <w:t>п</w:t>
      </w:r>
      <w:proofErr w:type="gramEnd"/>
      <w:r w:rsidRPr="004A3FF7">
        <w:rPr>
          <w:rFonts w:ascii="Times New Roman" w:hAnsi="Times New Roman" w:cs="Times New Roman"/>
        </w:rPr>
        <w:t>ĕлетпĕр тесе, пуçа ытла каçăртма юрамасть, хĕрĕм. Ăслăран та ăслă татах пур, ухмахран ухмахраххи те тупăнатть. Хăвăн пурнăçна хăвах йăвалантартă</w:t>
      </w:r>
      <w:proofErr w:type="gramStart"/>
      <w:r w:rsidRPr="004A3FF7">
        <w:rPr>
          <w:rFonts w:ascii="Times New Roman" w:hAnsi="Times New Roman" w:cs="Times New Roman"/>
        </w:rPr>
        <w:t>н-</w:t>
      </w:r>
      <w:proofErr w:type="gramEnd"/>
      <w:r w:rsidRPr="004A3FF7">
        <w:rPr>
          <w:rFonts w:ascii="Times New Roman" w:hAnsi="Times New Roman" w:cs="Times New Roman"/>
        </w:rPr>
        <w:t>çке манпа та канашласа пăхмарăн. Мĕнле пурăнас тетĕн ĕнтĕ халь пĕчĕк ачупа? Унсă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та йывăр пурăнаттăмăр.</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 xml:space="preserve">Салампи сĕтел умне ларнă та чарăнми калаçакан амăшне </w:t>
      </w:r>
      <w:proofErr w:type="gramStart"/>
      <w:r w:rsidRPr="004A3FF7">
        <w:rPr>
          <w:rFonts w:ascii="Times New Roman" w:hAnsi="Times New Roman" w:cs="Times New Roman"/>
        </w:rPr>
        <w:t>хир</w:t>
      </w:r>
      <w:proofErr w:type="gramEnd"/>
      <w:r w:rsidRPr="004A3FF7">
        <w:rPr>
          <w:rFonts w:ascii="Times New Roman" w:hAnsi="Times New Roman" w:cs="Times New Roman"/>
        </w:rPr>
        <w:t>ĕç ним те чĕнмест. Валерик çинчен мĕн каламаллине вă</w:t>
      </w:r>
      <w:proofErr w:type="gramStart"/>
      <w:r w:rsidRPr="004A3FF7">
        <w:rPr>
          <w:rFonts w:ascii="Times New Roman" w:hAnsi="Times New Roman" w:cs="Times New Roman"/>
        </w:rPr>
        <w:t>л ам</w:t>
      </w:r>
      <w:proofErr w:type="gramEnd"/>
      <w:r w:rsidRPr="004A3FF7">
        <w:rPr>
          <w:rFonts w:ascii="Times New Roman" w:hAnsi="Times New Roman" w:cs="Times New Roman"/>
        </w:rPr>
        <w:t>ăшне паçăрах каласа пачĕ ĕнтĕ...</w:t>
      </w:r>
    </w:p>
    <w:p w:rsidR="00F51D38" w:rsidRPr="004A3FF7" w:rsidRDefault="00F51D38" w:rsidP="00F51D38">
      <w:pPr>
        <w:widowControl w:val="0"/>
        <w:numPr>
          <w:ilvl w:val="0"/>
          <w:numId w:val="3"/>
        </w:numPr>
        <w:suppressAutoHyphens/>
        <w:spacing w:after="0" w:line="200" w:lineRule="atLeast"/>
        <w:ind w:left="0" w:firstLine="709"/>
        <w:jc w:val="both"/>
        <w:rPr>
          <w:rFonts w:ascii="Times New Roman" w:hAnsi="Times New Roman" w:cs="Times New Roman"/>
          <w:i/>
        </w:rPr>
      </w:pPr>
      <w:r w:rsidRPr="004A3FF7">
        <w:rPr>
          <w:rFonts w:ascii="Times New Roman" w:hAnsi="Times New Roman" w:cs="Times New Roman"/>
        </w:rPr>
        <w:t xml:space="preserve">Шухăшлама </w:t>
      </w:r>
      <w:proofErr w:type="gramStart"/>
      <w:r w:rsidRPr="004A3FF7">
        <w:rPr>
          <w:rFonts w:ascii="Times New Roman" w:hAnsi="Times New Roman" w:cs="Times New Roman"/>
        </w:rPr>
        <w:t>п</w:t>
      </w:r>
      <w:proofErr w:type="gramEnd"/>
      <w:r w:rsidRPr="004A3FF7">
        <w:rPr>
          <w:rFonts w:ascii="Times New Roman" w:hAnsi="Times New Roman" w:cs="Times New Roman"/>
        </w:rPr>
        <w:t>ĕлместĕн çав, хĕрĕм, çавăнпа çавнашкал пулса тухрĕ ĕнтĕ. Ăслă çынсемпе калаçса, ыр шухăшсем ăса хывас темерĕн пуль, кĕçĕн пуçа асла хурса, хăвна ху такамран та пысăкраха хутăн пуль. Хам та кăштах ухмах пултăм çав, ăс çитереймерĕм вă</w:t>
      </w:r>
      <w:proofErr w:type="gramStart"/>
      <w:r w:rsidRPr="004A3FF7">
        <w:rPr>
          <w:rFonts w:ascii="Times New Roman" w:hAnsi="Times New Roman" w:cs="Times New Roman"/>
        </w:rPr>
        <w:t>р</w:t>
      </w:r>
      <w:proofErr w:type="gramEnd"/>
      <w:r w:rsidRPr="004A3FF7">
        <w:rPr>
          <w:rFonts w:ascii="Times New Roman" w:hAnsi="Times New Roman" w:cs="Times New Roman"/>
        </w:rPr>
        <w:t>çă вăхăтĕнчех илес текенсем пурччĕ памалла та ямаллаччĕ. Хĕрхентĕм çамрăк-ха кăштах амăшĕ патĕнче пурăнтăр терĕм. Халĕ ак кил-çурчĕ те, карти-хури те çÿлсеренех кивелсе, юхăнса-ишелсе пырать тытса юсакан никам та çук. Ав сарай тăррисем çаралса юлчĕç кĕркунн</w:t>
      </w:r>
      <w:proofErr w:type="gramStart"/>
      <w:r w:rsidRPr="004A3FF7">
        <w:rPr>
          <w:rFonts w:ascii="Times New Roman" w:hAnsi="Times New Roman" w:cs="Times New Roman"/>
        </w:rPr>
        <w:t>е-</w:t>
      </w:r>
      <w:proofErr w:type="gramEnd"/>
      <w:r w:rsidRPr="004A3FF7">
        <w:rPr>
          <w:rFonts w:ascii="Times New Roman" w:hAnsi="Times New Roman" w:cs="Times New Roman"/>
        </w:rPr>
        <w:t>çуркунне пÿрте шыв каять. Килте арçын пулнă пулсан, çапла юхăннă пулă</w:t>
      </w:r>
      <w:proofErr w:type="gramStart"/>
      <w:r w:rsidRPr="004A3FF7">
        <w:rPr>
          <w:rFonts w:ascii="Times New Roman" w:hAnsi="Times New Roman" w:cs="Times New Roman"/>
        </w:rPr>
        <w:t>тт</w:t>
      </w:r>
      <w:proofErr w:type="gramEnd"/>
      <w:r w:rsidRPr="004A3FF7">
        <w:rPr>
          <w:rFonts w:ascii="Times New Roman" w:hAnsi="Times New Roman" w:cs="Times New Roman"/>
        </w:rPr>
        <w:t xml:space="preserve">ăмăр-и? Сарай тăрринчи кивĕ </w:t>
      </w:r>
      <w:proofErr w:type="gramStart"/>
      <w:r w:rsidRPr="004A3FF7">
        <w:rPr>
          <w:rFonts w:ascii="Times New Roman" w:hAnsi="Times New Roman" w:cs="Times New Roman"/>
        </w:rPr>
        <w:t>ул</w:t>
      </w:r>
      <w:proofErr w:type="gramEnd"/>
      <w:r w:rsidRPr="004A3FF7">
        <w:rPr>
          <w:rFonts w:ascii="Times New Roman" w:hAnsi="Times New Roman" w:cs="Times New Roman"/>
        </w:rPr>
        <w:t>ăм çĕрсе тислĕкленсе кайрĕ ĕнтĕ пута-пута анчĕ унта армути кашласа ÿсет  мунча тăррине те хурăн шăтса ларчĕ. Çынран намăс. Хамах ăс çитереймерĕм вăрçă вăхăтĕнчех качча памалаччĕ.(А.</w:t>
      </w:r>
      <w:r w:rsidRPr="004A3FF7">
        <w:rPr>
          <w:rFonts w:ascii="Times New Roman" w:hAnsi="Times New Roman" w:cs="Times New Roman"/>
          <w:i/>
        </w:rPr>
        <w:t xml:space="preserve"> Артемьев)</w:t>
      </w:r>
    </w:p>
    <w:p w:rsidR="00F51D38" w:rsidRPr="004A3FF7" w:rsidRDefault="00F51D38" w:rsidP="00F51D38">
      <w:pPr>
        <w:widowControl w:val="0"/>
        <w:suppressAutoHyphens/>
        <w:spacing w:after="0" w:line="200" w:lineRule="atLeast"/>
        <w:ind w:left="709"/>
        <w:jc w:val="both"/>
        <w:rPr>
          <w:rFonts w:ascii="Times New Roman" w:hAnsi="Times New Roman" w:cs="Times New Roman"/>
          <w:i/>
        </w:rPr>
      </w:pPr>
    </w:p>
    <w:p w:rsidR="00F51D38" w:rsidRPr="004A3FF7" w:rsidRDefault="00F51D38" w:rsidP="00F51D38">
      <w:pPr>
        <w:spacing w:line="200" w:lineRule="atLeast"/>
        <w:ind w:firstLine="709"/>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 xml:space="preserve">5. </w:t>
      </w:r>
      <w:r w:rsidR="000724AB" w:rsidRPr="004A3FF7">
        <w:rPr>
          <w:rFonts w:ascii="Times New Roman" w:hAnsi="Times New Roman" w:cs="Times New Roman"/>
          <w:i/>
        </w:rPr>
        <w:t>Вулăр. Местоименисене ушк</w:t>
      </w:r>
      <w:r w:rsidR="004A3FF7">
        <w:rPr>
          <w:rFonts w:ascii="Times New Roman" w:hAnsi="Times New Roman" w:cs="Times New Roman"/>
          <w:i/>
        </w:rPr>
        <w:t>ă</w:t>
      </w:r>
      <w:r w:rsidRPr="004A3FF7">
        <w:rPr>
          <w:rFonts w:ascii="Times New Roman" w:hAnsi="Times New Roman" w:cs="Times New Roman"/>
          <w:i/>
        </w:rPr>
        <w:t>нласа çырса илĕр. Хăш сăпатрине, хисеприне, падежрине палăртăр.</w:t>
      </w:r>
    </w:p>
    <w:p w:rsidR="00F51D38" w:rsidRPr="004A3FF7" w:rsidRDefault="00F51D38" w:rsidP="00F51D38">
      <w:pPr>
        <w:widowControl w:val="0"/>
        <w:suppressAutoHyphens/>
        <w:spacing w:after="0" w:line="200" w:lineRule="atLeast"/>
        <w:ind w:firstLine="708"/>
        <w:jc w:val="both"/>
        <w:rPr>
          <w:rFonts w:ascii="Times New Roman" w:hAnsi="Times New Roman" w:cs="Times New Roman"/>
        </w:rPr>
      </w:pPr>
      <w:r w:rsidRPr="004A3FF7">
        <w:rPr>
          <w:rFonts w:ascii="Times New Roman" w:hAnsi="Times New Roman" w:cs="Times New Roman"/>
        </w:rPr>
        <w:t>Вĕçен кайăксем кă</w:t>
      </w:r>
      <w:proofErr w:type="gramStart"/>
      <w:r w:rsidRPr="004A3FF7">
        <w:rPr>
          <w:rFonts w:ascii="Times New Roman" w:hAnsi="Times New Roman" w:cs="Times New Roman"/>
        </w:rPr>
        <w:t>шт</w:t>
      </w:r>
      <w:proofErr w:type="gramEnd"/>
      <w:r w:rsidRPr="004A3FF7">
        <w:rPr>
          <w:rFonts w:ascii="Times New Roman" w:hAnsi="Times New Roman" w:cs="Times New Roman"/>
        </w:rPr>
        <w:t xml:space="preserve"> лăпланнă пек пулчĕç, сарлака çуначĕсемпе пĕлĕте  çурса, ярпайса çаврăнма пуçларĕç – илемлĕн, мăнаçлăн. Хуркайăксен килĕшÿллĕ картине аса илнĕ май, Тимкка куçĕ умне тăван тавралăх тухса тăчĕ. Çуралса ÿснĕ Шемек ялĕ, унпа юнашар Тимĕрсел. Вĕсен çумĕпех, çак ялсене кăмăллăн ытакласа илнĕ пек савăнса, Тилçе шывĕ юхса иртет. Çыран хĕррипе ларса тухнă кăтра йăмрасем лăпкăн юхса выртакан шыва пуç таяççĕ, ватă пулин те, куç кĕски çине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ăхса йăпанаççĕ... </w:t>
      </w:r>
      <w:proofErr w:type="gramStart"/>
      <w:r w:rsidRPr="004A3FF7">
        <w:rPr>
          <w:rFonts w:ascii="Times New Roman" w:hAnsi="Times New Roman" w:cs="Times New Roman"/>
        </w:rPr>
        <w:t>Тилçе</w:t>
      </w:r>
      <w:proofErr w:type="gramEnd"/>
      <w:r w:rsidRPr="004A3FF7">
        <w:rPr>
          <w:rFonts w:ascii="Times New Roman" w:hAnsi="Times New Roman" w:cs="Times New Roman"/>
        </w:rPr>
        <w:t xml:space="preserve"> Мертлĕ еннелле каять. Хăйĕн анлăшĕпе туллин юхать вăл. Хура тăпраллă çыранĕ аялалла варăк. Ун çумĕпех тип-тикĕс çерем пуçланать. Çеремрен леререх – ыраш пусси, тулăпа сĕлĕ ярăмĕсем. Анлă уй-хир вăрман патне çитиех тăсăлать. Çав тĕлте Тилçе Сĕвепе </w:t>
      </w:r>
      <w:proofErr w:type="gramStart"/>
      <w:r w:rsidRPr="004A3FF7">
        <w:rPr>
          <w:rFonts w:ascii="Times New Roman" w:hAnsi="Times New Roman" w:cs="Times New Roman"/>
        </w:rPr>
        <w:t>п</w:t>
      </w:r>
      <w:proofErr w:type="gramEnd"/>
      <w:r w:rsidRPr="004A3FF7">
        <w:rPr>
          <w:rFonts w:ascii="Times New Roman" w:hAnsi="Times New Roman" w:cs="Times New Roman"/>
        </w:rPr>
        <w:t>ĕрлешет, хăвăрттăн юхакан пысăк шывăн вăйне ÿстерет</w:t>
      </w:r>
      <w:r w:rsidRPr="004A3FF7">
        <w:rPr>
          <w:rFonts w:ascii="Times New Roman" w:hAnsi="Times New Roman" w:cs="Times New Roman"/>
          <w:i/>
        </w:rPr>
        <w:t>. (К. Петр.)</w:t>
      </w:r>
      <w:r w:rsidRPr="004A3FF7">
        <w:rPr>
          <w:rFonts w:ascii="Times New Roman" w:hAnsi="Times New Roman" w:cs="Times New Roman"/>
        </w:rPr>
        <w:t xml:space="preserve">    </w:t>
      </w:r>
    </w:p>
    <w:p w:rsidR="00F51D38" w:rsidRPr="004A3FF7" w:rsidRDefault="00F51D38" w:rsidP="00F51D38">
      <w:pPr>
        <w:widowControl w:val="0"/>
        <w:suppressAutoHyphens/>
        <w:spacing w:after="0" w:line="200" w:lineRule="atLeast"/>
        <w:ind w:firstLine="708"/>
        <w:jc w:val="both"/>
        <w:rPr>
          <w:rFonts w:ascii="Times New Roman" w:hAnsi="Times New Roman" w:cs="Times New Roman"/>
        </w:rPr>
      </w:pPr>
    </w:p>
    <w:p w:rsidR="00F51D38" w:rsidRPr="004A3FF7" w:rsidRDefault="00F51D38" w:rsidP="00F51D38">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lastRenderedPageBreak/>
        <w:t xml:space="preserve">6. </w:t>
      </w:r>
      <w:r w:rsidRPr="004A3FF7">
        <w:rPr>
          <w:rFonts w:ascii="Times New Roman" w:hAnsi="Times New Roman" w:cs="Times New Roman"/>
          <w:i/>
        </w:rPr>
        <w:t>Скобкăри паллă ячĕ</w:t>
      </w:r>
      <w:proofErr w:type="gramStart"/>
      <w:r w:rsidRPr="004A3FF7">
        <w:rPr>
          <w:rFonts w:ascii="Times New Roman" w:hAnsi="Times New Roman" w:cs="Times New Roman"/>
          <w:i/>
        </w:rPr>
        <w:t>сене</w:t>
      </w:r>
      <w:proofErr w:type="gramEnd"/>
      <w:r w:rsidRPr="004A3FF7">
        <w:rPr>
          <w:rFonts w:ascii="Times New Roman" w:hAnsi="Times New Roman" w:cs="Times New Roman"/>
          <w:i/>
        </w:rPr>
        <w:t xml:space="preserve"> вăйлă степеньре лартса вулăр. Чарăну палли лартса, предложенисене çырса илĕр.</w:t>
      </w:r>
    </w:p>
    <w:p w:rsidR="00F51D38" w:rsidRPr="004A3FF7" w:rsidRDefault="00F51D38" w:rsidP="00F51D38">
      <w:pPr>
        <w:widowControl w:val="0"/>
        <w:suppressAutoHyphens/>
        <w:spacing w:after="0" w:line="200" w:lineRule="atLeast"/>
        <w:ind w:firstLine="708"/>
        <w:jc w:val="both"/>
        <w:rPr>
          <w:rFonts w:ascii="Times New Roman" w:hAnsi="Times New Roman" w:cs="Times New Roman"/>
          <w:i/>
        </w:rPr>
      </w:pPr>
      <w:proofErr w:type="gramStart"/>
      <w:r w:rsidRPr="004A3FF7">
        <w:rPr>
          <w:rFonts w:ascii="Times New Roman" w:hAnsi="Times New Roman" w:cs="Times New Roman"/>
        </w:rPr>
        <w:t>Ш</w:t>
      </w:r>
      <w:proofErr w:type="gramEnd"/>
      <w:r w:rsidRPr="004A3FF7">
        <w:rPr>
          <w:rFonts w:ascii="Times New Roman" w:hAnsi="Times New Roman" w:cs="Times New Roman"/>
        </w:rPr>
        <w:t xml:space="preserve">ăпах çак тĕлте лутра йывăç ÿсетчĕ, самаях айлăм вырăнччĕ. Халĕ урам чул сарнă асфальтпа витнĕ сарлака та (тикĕс) çул. Савăнăçлăн çиçекен (сенкер) куçĕсем нÿрелнĕ хăй пĕр вăхăтрах салхуллăн та савăнăçлăн та кулать. </w:t>
      </w:r>
      <w:proofErr w:type="gramStart"/>
      <w:r w:rsidRPr="004A3FF7">
        <w:rPr>
          <w:rFonts w:ascii="Times New Roman" w:hAnsi="Times New Roman" w:cs="Times New Roman"/>
        </w:rPr>
        <w:t>П</w:t>
      </w:r>
      <w:proofErr w:type="gramEnd"/>
      <w:r w:rsidRPr="004A3FF7">
        <w:rPr>
          <w:rFonts w:ascii="Times New Roman" w:hAnsi="Times New Roman" w:cs="Times New Roman"/>
        </w:rPr>
        <w:t>ÿлĕме чÿречерен (сарă) хĕвел çути кĕрет. Ун пайăрки ансă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тимĕр краватĕн пуçĕпе кăмака çине ÿкнĕ. </w:t>
      </w:r>
      <w:r w:rsidRPr="004A3FF7">
        <w:rPr>
          <w:rFonts w:ascii="Times New Roman" w:hAnsi="Times New Roman" w:cs="Times New Roman"/>
          <w:i/>
        </w:rPr>
        <w:t>(А. Лаз.)</w:t>
      </w:r>
      <w:r w:rsidRPr="004A3FF7">
        <w:rPr>
          <w:rFonts w:ascii="Times New Roman" w:hAnsi="Times New Roman" w:cs="Times New Roman"/>
        </w:rPr>
        <w:t xml:space="preserve">  Июнь уйăхĕ. Ăшă çумăрсем хыççăн хĕвеллĕ кунсем пуçланчĕç. Курă</w:t>
      </w:r>
      <w:proofErr w:type="gramStart"/>
      <w:r w:rsidRPr="004A3FF7">
        <w:rPr>
          <w:rFonts w:ascii="Times New Roman" w:hAnsi="Times New Roman" w:cs="Times New Roman"/>
        </w:rPr>
        <w:t>к-</w:t>
      </w:r>
      <w:proofErr w:type="gramEnd"/>
      <w:r w:rsidRPr="004A3FF7">
        <w:rPr>
          <w:rFonts w:ascii="Times New Roman" w:hAnsi="Times New Roman" w:cs="Times New Roman"/>
        </w:rPr>
        <w:t>çарансем (симĕс) тумпа витĕнчĕç. Пĕчĕкçĕ те (çутă) çăлтăрсем çиçсе çуталса илеççĕ. Ку таврара май уйăхĕ пĕтнĕ тĕле çеç чăн-чăн çуркунне пулса çитет. Кайран килет пулин те,  ытла та илемлĕскер. Хырсем хушшинчен (тă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ă) шыв шăнкăртатса юхать. </w:t>
      </w:r>
      <w:proofErr w:type="gramStart"/>
      <w:r w:rsidRPr="004A3FF7">
        <w:rPr>
          <w:rFonts w:ascii="Times New Roman" w:hAnsi="Times New Roman" w:cs="Times New Roman"/>
        </w:rPr>
        <w:t>П</w:t>
      </w:r>
      <w:proofErr w:type="gramEnd"/>
      <w:r w:rsidRPr="004A3FF7">
        <w:rPr>
          <w:rFonts w:ascii="Times New Roman" w:hAnsi="Times New Roman" w:cs="Times New Roman"/>
        </w:rPr>
        <w:t>ĕр енче çаплах (шурă) юр выртать-ха. Тепĕ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енче (кăвак) та хĕрлĕ чечексем</w:t>
      </w:r>
      <w:r w:rsidRPr="004A3FF7">
        <w:rPr>
          <w:rFonts w:ascii="Times New Roman" w:hAnsi="Times New Roman" w:cs="Times New Roman"/>
          <w:i/>
        </w:rPr>
        <w:t>. (Алентей)</w:t>
      </w:r>
    </w:p>
    <w:p w:rsidR="00F51D38" w:rsidRPr="004A3FF7" w:rsidRDefault="00F51D38" w:rsidP="00F51D38">
      <w:pPr>
        <w:widowControl w:val="0"/>
        <w:suppressAutoHyphens/>
        <w:spacing w:after="0" w:line="200" w:lineRule="atLeast"/>
        <w:ind w:firstLine="708"/>
        <w:jc w:val="both"/>
        <w:rPr>
          <w:rFonts w:ascii="Times New Roman" w:hAnsi="Times New Roman" w:cs="Times New Roman"/>
          <w:i/>
        </w:rPr>
      </w:pPr>
    </w:p>
    <w:p w:rsidR="00F51D38" w:rsidRPr="004A3FF7" w:rsidRDefault="00F51D38" w:rsidP="00F51D38">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rPr>
        <w:t>7. Калава вуласа тухăр. Микротемăсене палăртă</w:t>
      </w:r>
      <w:proofErr w:type="gramStart"/>
      <w:r w:rsidRPr="004A3FF7">
        <w:rPr>
          <w:rFonts w:ascii="Times New Roman" w:hAnsi="Times New Roman" w:cs="Times New Roman"/>
          <w:i/>
        </w:rPr>
        <w:t>р</w:t>
      </w:r>
      <w:proofErr w:type="gramEnd"/>
      <w:r w:rsidRPr="004A3FF7">
        <w:rPr>
          <w:rFonts w:ascii="Times New Roman" w:hAnsi="Times New Roman" w:cs="Times New Roman"/>
          <w:i/>
        </w:rPr>
        <w:t>, план тăвăр. Астуса юлнă тăрăх çырăр</w:t>
      </w:r>
      <w:r w:rsidRPr="004A3FF7">
        <w:rPr>
          <w:rFonts w:ascii="Times New Roman" w:hAnsi="Times New Roman" w:cs="Times New Roman"/>
        </w:rPr>
        <w:t>.</w:t>
      </w:r>
    </w:p>
    <w:p w:rsidR="00F51D38" w:rsidRPr="004A3FF7" w:rsidRDefault="00F51D38" w:rsidP="00F51D38">
      <w:pPr>
        <w:spacing w:line="200" w:lineRule="atLeast"/>
        <w:ind w:firstLine="709"/>
        <w:jc w:val="both"/>
        <w:rPr>
          <w:rFonts w:ascii="Times New Roman" w:eastAsia="Times New Roman" w:hAnsi="Times New Roman" w:cs="Times New Roman"/>
          <w:b/>
        </w:rPr>
      </w:pPr>
      <w:r w:rsidRPr="004A3FF7">
        <w:rPr>
          <w:rFonts w:ascii="Times New Roman" w:hAnsi="Times New Roman" w:cs="Times New Roman"/>
          <w:b/>
        </w:rPr>
        <w:t xml:space="preserve">                          Аслатиллĕ çумă</w:t>
      </w:r>
      <w:proofErr w:type="gramStart"/>
      <w:r w:rsidRPr="004A3FF7">
        <w:rPr>
          <w:rFonts w:ascii="Times New Roman" w:hAnsi="Times New Roman" w:cs="Times New Roman"/>
          <w:b/>
        </w:rPr>
        <w:t>р</w:t>
      </w:r>
      <w:proofErr w:type="gramEnd"/>
      <w:r w:rsidRPr="004A3FF7">
        <w:rPr>
          <w:rFonts w:ascii="Times New Roman" w:hAnsi="Times New Roman" w:cs="Times New Roman"/>
          <w:b/>
        </w:rPr>
        <w:t xml:space="preserve"> умĕн</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 xml:space="preserve">Сывлăшра </w:t>
      </w:r>
      <w:proofErr w:type="gramStart"/>
      <w:r w:rsidRPr="004A3FF7">
        <w:rPr>
          <w:rFonts w:ascii="Times New Roman" w:hAnsi="Times New Roman" w:cs="Times New Roman"/>
        </w:rPr>
        <w:t>п</w:t>
      </w:r>
      <w:proofErr w:type="gramEnd"/>
      <w:r w:rsidRPr="004A3FF7">
        <w:rPr>
          <w:rFonts w:ascii="Times New Roman" w:hAnsi="Times New Roman" w:cs="Times New Roman"/>
        </w:rPr>
        <w:t>ăчă. Хĕвел пытанчĕ. Тавралăх тĕттĕмленчĕ. Вăрмана та, йывăç-курăка та хăрушă тĕс çапрĕ. Хура, йĕркесĕр пĕлĕт хĕвел анăçĕнчен тухса ял çине, вăрман çине капланса килет.</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 xml:space="preserve">Çут çанталăк сулхăнланчĕ. Ĕнесем пуçĕсене усрĕç. Лашасем хÿрисене </w:t>
      </w:r>
      <w:proofErr w:type="gramStart"/>
      <w:r w:rsidRPr="004A3FF7">
        <w:rPr>
          <w:rFonts w:ascii="Times New Roman" w:hAnsi="Times New Roman" w:cs="Times New Roman"/>
        </w:rPr>
        <w:t>п</w:t>
      </w:r>
      <w:proofErr w:type="gramEnd"/>
      <w:r w:rsidRPr="004A3FF7">
        <w:rPr>
          <w:rFonts w:ascii="Times New Roman" w:hAnsi="Times New Roman" w:cs="Times New Roman"/>
        </w:rPr>
        <w:t>ăтратаççĕ, тулхăраççĕ, çилхисене силле-силле илеççĕ. Вĕсен урисем айĕнче тусан çĕкленнĕ ĕнтĕ, вăл кустăрмасен икĕ айккине типĕ хăйăр сапаланса кăна пырать.</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Çумă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пĕлĕчĕ капланса килет. Кĕçех инçетре кĕрленĕ сасă илтĕнсе кайрĕ. Пурте темле  халиччен курман япалана кĕтнĕ пек пулса лăпланчĕç. Ăçта кайса кĕчĕ</w:t>
      </w:r>
      <w:proofErr w:type="gramStart"/>
      <w:r w:rsidRPr="004A3FF7">
        <w:rPr>
          <w:rFonts w:ascii="Times New Roman" w:hAnsi="Times New Roman" w:cs="Times New Roman"/>
        </w:rPr>
        <w:t>ç-</w:t>
      </w:r>
      <w:proofErr w:type="gramEnd"/>
      <w:r w:rsidRPr="004A3FF7">
        <w:rPr>
          <w:rFonts w:ascii="Times New Roman" w:hAnsi="Times New Roman" w:cs="Times New Roman"/>
        </w:rPr>
        <w:t xml:space="preserve">ха хĕвел çинче вăр-вар вĕçсе юрлакан кайăксем? Ăçта-ши халĕ курăк ăшĕнче темĕн тĕрлĕ сĕрлекен хурт-кăпшанкă? Пурте пытанса, лăпланса ларчĕç. Йывăçсем те  пулчĕç. </w:t>
      </w:r>
      <w:proofErr w:type="gramStart"/>
      <w:r w:rsidRPr="004A3FF7">
        <w:rPr>
          <w:rFonts w:ascii="Times New Roman" w:hAnsi="Times New Roman" w:cs="Times New Roman"/>
        </w:rPr>
        <w:t>П</w:t>
      </w:r>
      <w:proofErr w:type="gramEnd"/>
      <w:r w:rsidRPr="004A3FF7">
        <w:rPr>
          <w:rFonts w:ascii="Times New Roman" w:hAnsi="Times New Roman" w:cs="Times New Roman"/>
        </w:rPr>
        <w:t>ĕр самант шăп пулчĕ.</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Вăрман çинччен, малтанхи хыпар пек, уçă сывлăш вĕçсе килчĕ, иртен çÿрекен çыннăн пит-куçне çитсе уçăлтарчĕ. Ç</w:t>
      </w:r>
      <w:proofErr w:type="gramStart"/>
      <w:r w:rsidRPr="004A3FF7">
        <w:rPr>
          <w:rFonts w:ascii="Times New Roman" w:hAnsi="Times New Roman" w:cs="Times New Roman"/>
        </w:rPr>
        <w:t>ул</w:t>
      </w:r>
      <w:proofErr w:type="gramEnd"/>
      <w:r w:rsidRPr="004A3FF7">
        <w:rPr>
          <w:rFonts w:ascii="Times New Roman" w:hAnsi="Times New Roman" w:cs="Times New Roman"/>
        </w:rPr>
        <w:t>çăсене хускатрĕ, çула май кил хапхине хупса хăварчĕ те урамри тусана çавăрттарса йывăç тĕмĕсем хушшинче çухалчĕ.</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Ун хыççăн тусан юпине çула тă</w:t>
      </w:r>
      <w:proofErr w:type="gramStart"/>
      <w:r w:rsidRPr="004A3FF7">
        <w:rPr>
          <w:rFonts w:ascii="Times New Roman" w:hAnsi="Times New Roman" w:cs="Times New Roman"/>
        </w:rPr>
        <w:t>р</w:t>
      </w:r>
      <w:proofErr w:type="gramEnd"/>
      <w:r w:rsidRPr="004A3FF7">
        <w:rPr>
          <w:rFonts w:ascii="Times New Roman" w:hAnsi="Times New Roman" w:cs="Times New Roman"/>
        </w:rPr>
        <w:t>ăх ерипен хăваласа  тăвăл кĕрлесе килчĕ. Вăл яла çитсе кĕчĕ, хÿме  хăш-пĕр çĕрек хăмасене илсе ывăтрĕ, урам тăрах чăх чĕпписене хăваласа кайрĕ.</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Тăвă</w:t>
      </w:r>
      <w:proofErr w:type="gramStart"/>
      <w:r w:rsidRPr="004A3FF7">
        <w:rPr>
          <w:rFonts w:ascii="Times New Roman" w:hAnsi="Times New Roman" w:cs="Times New Roman"/>
        </w:rPr>
        <w:t>л</w:t>
      </w:r>
      <w:proofErr w:type="gramEnd"/>
      <w:r w:rsidRPr="004A3FF7">
        <w:rPr>
          <w:rFonts w:ascii="Times New Roman" w:hAnsi="Times New Roman" w:cs="Times New Roman"/>
        </w:rPr>
        <w:t xml:space="preserve"> иртрĕ. Каллех шăп. </w:t>
      </w:r>
    </w:p>
    <w:p w:rsidR="00F51D38" w:rsidRPr="004A3FF7" w:rsidRDefault="00F51D38" w:rsidP="00F51D38">
      <w:pPr>
        <w:widowControl w:val="0"/>
        <w:suppressAutoHyphens/>
        <w:spacing w:after="0" w:line="200" w:lineRule="atLeast"/>
        <w:ind w:firstLine="708"/>
        <w:jc w:val="both"/>
        <w:rPr>
          <w:rFonts w:ascii="Times New Roman" w:hAnsi="Times New Roman" w:cs="Times New Roman"/>
          <w:i/>
        </w:rPr>
      </w:pPr>
      <w:r w:rsidRPr="004A3FF7">
        <w:rPr>
          <w:rFonts w:ascii="Times New Roman" w:hAnsi="Times New Roman" w:cs="Times New Roman"/>
        </w:rPr>
        <w:t>Этем шăв-шавне хупласа аслати авăтса ячĕ те сывлăшра чаплă</w:t>
      </w:r>
      <w:proofErr w:type="gramStart"/>
      <w:r w:rsidRPr="004A3FF7">
        <w:rPr>
          <w:rFonts w:ascii="Times New Roman" w:hAnsi="Times New Roman" w:cs="Times New Roman"/>
        </w:rPr>
        <w:t>н</w:t>
      </w:r>
      <w:proofErr w:type="gramEnd"/>
      <w:r w:rsidRPr="004A3FF7">
        <w:rPr>
          <w:rFonts w:ascii="Times New Roman" w:hAnsi="Times New Roman" w:cs="Times New Roman"/>
        </w:rPr>
        <w:t xml:space="preserve"> кĕрлесе кайрĕ.</w:t>
      </w:r>
      <w:r w:rsidRPr="004A3FF7">
        <w:rPr>
          <w:rFonts w:ascii="Times New Roman" w:hAnsi="Times New Roman" w:cs="Times New Roman"/>
          <w:i/>
        </w:rPr>
        <w:t xml:space="preserve"> (И. Гончаров çырнинчен.)</w:t>
      </w:r>
    </w:p>
    <w:p w:rsidR="00F51D38" w:rsidRPr="004A3FF7" w:rsidRDefault="00F51D38" w:rsidP="00F51D38">
      <w:pPr>
        <w:widowControl w:val="0"/>
        <w:suppressAutoHyphens/>
        <w:spacing w:after="0" w:line="200" w:lineRule="atLeast"/>
        <w:ind w:firstLine="708"/>
        <w:jc w:val="both"/>
        <w:rPr>
          <w:rFonts w:ascii="Times New Roman" w:hAnsi="Times New Roman" w:cs="Times New Roman"/>
          <w:i/>
        </w:rPr>
      </w:pPr>
    </w:p>
    <w:p w:rsidR="00F51D38" w:rsidRPr="004A3FF7" w:rsidRDefault="00F51D38" w:rsidP="00F51D38">
      <w:pPr>
        <w:spacing w:line="200" w:lineRule="atLeast"/>
        <w:ind w:firstLine="709"/>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8.</w:t>
      </w:r>
      <w:r w:rsidRPr="004A3FF7">
        <w:rPr>
          <w:rFonts w:ascii="Times New Roman" w:hAnsi="Times New Roman" w:cs="Times New Roman"/>
        </w:rPr>
        <w:t xml:space="preserve"> </w:t>
      </w:r>
      <w:r w:rsidRPr="004A3FF7">
        <w:rPr>
          <w:rFonts w:ascii="Times New Roman" w:hAnsi="Times New Roman" w:cs="Times New Roman"/>
          <w:i/>
        </w:rPr>
        <w:t>Пуçламăш. тă</w:t>
      </w:r>
      <w:proofErr w:type="gramStart"/>
      <w:r w:rsidRPr="004A3FF7">
        <w:rPr>
          <w:rFonts w:ascii="Times New Roman" w:hAnsi="Times New Roman" w:cs="Times New Roman"/>
          <w:i/>
        </w:rPr>
        <w:t>р</w:t>
      </w:r>
      <w:proofErr w:type="gramEnd"/>
      <w:r w:rsidRPr="004A3FF7">
        <w:rPr>
          <w:rFonts w:ascii="Times New Roman" w:hAnsi="Times New Roman" w:cs="Times New Roman"/>
          <w:i/>
        </w:rPr>
        <w:t>ăх калав</w:t>
      </w:r>
      <w:r w:rsidR="000724AB" w:rsidRPr="004A3FF7">
        <w:rPr>
          <w:rFonts w:ascii="Times New Roman" w:hAnsi="Times New Roman" w:cs="Times New Roman"/>
          <w:i/>
        </w:rPr>
        <w:t xml:space="preserve">ён </w:t>
      </w:r>
      <w:r w:rsidRPr="004A3FF7">
        <w:rPr>
          <w:rFonts w:ascii="Times New Roman" w:hAnsi="Times New Roman" w:cs="Times New Roman"/>
          <w:i/>
        </w:rPr>
        <w:t xml:space="preserve"> тĕп пайне, вĕçне шутласа çырăр.</w:t>
      </w:r>
    </w:p>
    <w:p w:rsidR="00F51D38" w:rsidRPr="004A3FF7" w:rsidRDefault="00F51D38" w:rsidP="00F51D38">
      <w:pPr>
        <w:spacing w:line="200" w:lineRule="atLeast"/>
        <w:ind w:firstLine="709"/>
        <w:jc w:val="both"/>
        <w:rPr>
          <w:rFonts w:ascii="Times New Roman" w:eastAsia="Times New Roman" w:hAnsi="Times New Roman" w:cs="Times New Roman"/>
          <w:b/>
        </w:rPr>
      </w:pPr>
      <w:r w:rsidRPr="004A3FF7">
        <w:rPr>
          <w:rFonts w:ascii="Times New Roman" w:hAnsi="Times New Roman" w:cs="Times New Roman"/>
          <w:b/>
        </w:rPr>
        <w:t xml:space="preserve">                                  Çырлара</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 xml:space="preserve">Пирĕн ялтан инçех мар вăрман пур. </w:t>
      </w:r>
      <w:proofErr w:type="gramStart"/>
      <w:r w:rsidRPr="004A3FF7">
        <w:rPr>
          <w:rFonts w:ascii="Times New Roman" w:hAnsi="Times New Roman" w:cs="Times New Roman"/>
        </w:rPr>
        <w:t>П</w:t>
      </w:r>
      <w:proofErr w:type="gramEnd"/>
      <w:r w:rsidRPr="004A3FF7">
        <w:rPr>
          <w:rFonts w:ascii="Times New Roman" w:hAnsi="Times New Roman" w:cs="Times New Roman"/>
        </w:rPr>
        <w:t>ĕрре эпир кÿршĕри ачасемпе  çырлана кайрăмăр. Çырла шыраса шалтан шала кĕрсе пыратпăр. Эпĕ сисмен те – юлташсенчен уйрăлса кайнă. Пĕр уçланкăра хĕп-хĕрлĕ çырла! Хыпалансах  татма пуçларăм. Ачасем ан килччĕ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тесе çĕр çумнерех йăпшăнатăп, пĕр сас та кăлармастăп.</w:t>
      </w:r>
    </w:p>
    <w:p w:rsidR="00F51D38" w:rsidRPr="004A3FF7" w:rsidRDefault="00F51D38" w:rsidP="00F51D38">
      <w:pPr>
        <w:spacing w:line="200" w:lineRule="atLeast"/>
        <w:ind w:firstLine="709"/>
        <w:jc w:val="both"/>
        <w:rPr>
          <w:rFonts w:ascii="Times New Roman" w:hAnsi="Times New Roman" w:cs="Times New Roman"/>
          <w:i/>
        </w:rPr>
      </w:pPr>
      <w:r w:rsidRPr="004A3FF7">
        <w:rPr>
          <w:rFonts w:ascii="Times New Roman" w:hAnsi="Times New Roman" w:cs="Times New Roman"/>
        </w:rPr>
        <w:t xml:space="preserve">Юлташсем мана çухатрĕç, кăшкăрса чĕнме пуçларĕç. Эпĕ сасă памастăп-ха. Çырлана веçех </w:t>
      </w:r>
      <w:proofErr w:type="gramStart"/>
      <w:r w:rsidRPr="004A3FF7">
        <w:rPr>
          <w:rFonts w:ascii="Times New Roman" w:hAnsi="Times New Roman" w:cs="Times New Roman"/>
        </w:rPr>
        <w:t>хам</w:t>
      </w:r>
      <w:proofErr w:type="gramEnd"/>
      <w:r w:rsidRPr="004A3FF7">
        <w:rPr>
          <w:rFonts w:ascii="Times New Roman" w:hAnsi="Times New Roman" w:cs="Times New Roman"/>
        </w:rPr>
        <w:t xml:space="preserve">ăн татас килет. Юлташсем аякран аякка кайса пычĕç. </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ĕçĕх вĕсен сасси те илтенми пулчĕ ... </w:t>
      </w:r>
      <w:r w:rsidRPr="004A3FF7">
        <w:rPr>
          <w:rFonts w:ascii="Times New Roman" w:hAnsi="Times New Roman" w:cs="Times New Roman"/>
          <w:i/>
        </w:rPr>
        <w:t>(И. Шухши çырнинчен.)</w:t>
      </w:r>
    </w:p>
    <w:p w:rsidR="00F51D38" w:rsidRPr="004A3FF7" w:rsidRDefault="00F51D38" w:rsidP="00F51D38">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rPr>
        <w:t>9. Калав-сăнлава вуласа тухăр. Çакăн евĕ</w:t>
      </w:r>
      <w:proofErr w:type="gramStart"/>
      <w:r w:rsidRPr="004A3FF7">
        <w:rPr>
          <w:rFonts w:ascii="Times New Roman" w:hAnsi="Times New Roman" w:cs="Times New Roman"/>
          <w:i/>
        </w:rPr>
        <w:t>р</w:t>
      </w:r>
      <w:proofErr w:type="gramEnd"/>
      <w:r w:rsidRPr="004A3FF7">
        <w:rPr>
          <w:rFonts w:ascii="Times New Roman" w:hAnsi="Times New Roman" w:cs="Times New Roman"/>
          <w:i/>
        </w:rPr>
        <w:t xml:space="preserve"> хăвăр ял çинчен калав-сăнлав çырăр</w:t>
      </w:r>
      <w:r w:rsidRPr="004A3FF7">
        <w:rPr>
          <w:rFonts w:ascii="Times New Roman" w:hAnsi="Times New Roman" w:cs="Times New Roman"/>
        </w:rPr>
        <w:t xml:space="preserve">. </w:t>
      </w:r>
    </w:p>
    <w:p w:rsidR="00F51D38" w:rsidRPr="004A3FF7" w:rsidRDefault="00F51D38" w:rsidP="00F51D38">
      <w:pPr>
        <w:spacing w:line="200" w:lineRule="atLeast"/>
        <w:ind w:firstLine="709"/>
        <w:jc w:val="both"/>
        <w:rPr>
          <w:rFonts w:ascii="Times New Roman" w:eastAsia="Times New Roman" w:hAnsi="Times New Roman" w:cs="Times New Roman"/>
          <w:b/>
        </w:rPr>
      </w:pPr>
      <w:r w:rsidRPr="004A3FF7">
        <w:rPr>
          <w:rFonts w:ascii="Times New Roman" w:hAnsi="Times New Roman" w:cs="Times New Roman"/>
          <w:b/>
        </w:rPr>
        <w:t xml:space="preserve">                                           Пирĕн ял</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t>Ялĕ пирĕн ял пекех. Сарлака урам икĕ енĕ</w:t>
      </w:r>
      <w:proofErr w:type="gramStart"/>
      <w:r w:rsidRPr="004A3FF7">
        <w:rPr>
          <w:rFonts w:ascii="Times New Roman" w:hAnsi="Times New Roman" w:cs="Times New Roman"/>
        </w:rPr>
        <w:t>пе й</w:t>
      </w:r>
      <w:proofErr w:type="gramEnd"/>
      <w:r w:rsidRPr="004A3FF7">
        <w:rPr>
          <w:rFonts w:ascii="Times New Roman" w:hAnsi="Times New Roman" w:cs="Times New Roman"/>
        </w:rPr>
        <w:t>ăмра, хурăн кашласа ларать. Лăс туратсем айĕнче чĕнтĕ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крыльцасем, вырăсла хапхасем курăнаççĕ.</w:t>
      </w:r>
    </w:p>
    <w:p w:rsidR="00F51D38" w:rsidRPr="004A3FF7" w:rsidRDefault="00F51D38" w:rsidP="00F51D38">
      <w:pPr>
        <w:spacing w:line="200" w:lineRule="atLeast"/>
        <w:ind w:firstLine="709"/>
        <w:jc w:val="both"/>
        <w:rPr>
          <w:rFonts w:ascii="Times New Roman" w:hAnsi="Times New Roman" w:cs="Times New Roman"/>
        </w:rPr>
      </w:pPr>
      <w:r w:rsidRPr="004A3FF7">
        <w:rPr>
          <w:rFonts w:ascii="Times New Roman" w:hAnsi="Times New Roman" w:cs="Times New Roman"/>
        </w:rPr>
        <w:lastRenderedPageBreak/>
        <w:t xml:space="preserve">Ял вĕçĕнче çырманалла тайăлнă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ĕччен пÿрт  ларать. Кивĕ ĕнтĕ вăл, ишĕлесси </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ăна юлнă. Ун умĕнче икĕ ватă йăмра ларать. Йăмрасем айĕнче хуппа витсе хунă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ĕрене купи. </w:t>
      </w:r>
      <w:proofErr w:type="gramStart"/>
      <w:r w:rsidRPr="004A3FF7">
        <w:rPr>
          <w:rFonts w:ascii="Times New Roman" w:hAnsi="Times New Roman" w:cs="Times New Roman"/>
        </w:rPr>
        <w:t>П</w:t>
      </w:r>
      <w:proofErr w:type="gramEnd"/>
      <w:r w:rsidRPr="004A3FF7">
        <w:rPr>
          <w:rFonts w:ascii="Times New Roman" w:hAnsi="Times New Roman" w:cs="Times New Roman"/>
        </w:rPr>
        <w:t>ÿрт хыçĕнчех пахча пуçланать.</w:t>
      </w:r>
    </w:p>
    <w:p w:rsidR="00F51D38" w:rsidRPr="004A3FF7" w:rsidRDefault="00F51D38" w:rsidP="00F51D38">
      <w:pPr>
        <w:spacing w:line="200" w:lineRule="atLeast"/>
        <w:ind w:firstLine="709"/>
        <w:jc w:val="both"/>
        <w:rPr>
          <w:rFonts w:ascii="Times New Roman" w:hAnsi="Times New Roman" w:cs="Times New Roman"/>
          <w:i/>
        </w:rPr>
      </w:pPr>
      <w:r w:rsidRPr="004A3FF7">
        <w:rPr>
          <w:rFonts w:ascii="Times New Roman" w:hAnsi="Times New Roman" w:cs="Times New Roman"/>
        </w:rPr>
        <w:t>Çак урам, çак куç тулли тăван сăн таç</w:t>
      </w:r>
      <w:proofErr w:type="gramStart"/>
      <w:r w:rsidRPr="004A3FF7">
        <w:rPr>
          <w:rFonts w:ascii="Times New Roman" w:hAnsi="Times New Roman" w:cs="Times New Roman"/>
        </w:rPr>
        <w:t>та</w:t>
      </w:r>
      <w:proofErr w:type="gramEnd"/>
      <w:r w:rsidRPr="004A3FF7">
        <w:rPr>
          <w:rFonts w:ascii="Times New Roman" w:hAnsi="Times New Roman" w:cs="Times New Roman"/>
        </w:rPr>
        <w:t xml:space="preserve"> та аса килетчĕ. Инçетре пурăннă чухне  çуралнă çĕршыва  тахçанхинчен хытăрах юратма вĕренетĕн. Тăван яла час-часах тĕлĕкре кураттăм. </w:t>
      </w:r>
      <w:r w:rsidRPr="004A3FF7">
        <w:rPr>
          <w:rFonts w:ascii="Times New Roman" w:hAnsi="Times New Roman" w:cs="Times New Roman"/>
          <w:i/>
        </w:rPr>
        <w:t>(А. Артемьев çырнинчен)</w:t>
      </w:r>
    </w:p>
    <w:p w:rsidR="00F51D38" w:rsidRDefault="00F51D38" w:rsidP="00F51D38">
      <w:pPr>
        <w:spacing w:line="200" w:lineRule="atLeast"/>
        <w:ind w:firstLine="709"/>
        <w:jc w:val="both"/>
        <w:rPr>
          <w:rFonts w:ascii="Times New Roman" w:hAnsi="Times New Roman" w:cs="Times New Roman"/>
          <w:i/>
        </w:rPr>
      </w:pPr>
      <w:r w:rsidRPr="004A3FF7">
        <w:rPr>
          <w:rFonts w:ascii="Times New Roman" w:hAnsi="Times New Roman" w:cs="Times New Roman"/>
          <w:i/>
        </w:rPr>
        <w:t>11. Калав-уйлава вуласа тух</w:t>
      </w:r>
      <w:r w:rsidR="004A3FF7">
        <w:rPr>
          <w:rFonts w:ascii="Times New Roman" w:hAnsi="Times New Roman" w:cs="Times New Roman"/>
          <w:i/>
        </w:rPr>
        <w:t>ă</w:t>
      </w:r>
      <w:r w:rsidR="000724AB" w:rsidRPr="004A3FF7">
        <w:rPr>
          <w:rFonts w:ascii="Times New Roman" w:hAnsi="Times New Roman" w:cs="Times New Roman"/>
          <w:i/>
        </w:rPr>
        <w:t>р</w:t>
      </w:r>
      <w:r w:rsidRPr="004A3FF7">
        <w:rPr>
          <w:rFonts w:ascii="Times New Roman" w:hAnsi="Times New Roman" w:cs="Times New Roman"/>
          <w:i/>
        </w:rPr>
        <w:t>. Шухăшĕпе уйлав йĕркелесе малалла тăс</w:t>
      </w:r>
      <w:r w:rsidR="004A3FF7">
        <w:rPr>
          <w:rFonts w:ascii="Times New Roman" w:hAnsi="Times New Roman" w:cs="Times New Roman"/>
          <w:i/>
        </w:rPr>
        <w:t>ă</w:t>
      </w:r>
      <w:r w:rsidR="000724AB" w:rsidRPr="004A3FF7">
        <w:rPr>
          <w:rFonts w:ascii="Times New Roman" w:hAnsi="Times New Roman" w:cs="Times New Roman"/>
          <w:i/>
        </w:rPr>
        <w:t>р</w:t>
      </w:r>
      <w:r w:rsidRPr="004A3FF7">
        <w:rPr>
          <w:rFonts w:ascii="Times New Roman" w:hAnsi="Times New Roman" w:cs="Times New Roman"/>
          <w:i/>
        </w:rPr>
        <w:t>.</w:t>
      </w:r>
    </w:p>
    <w:p w:rsidR="004A3FF7" w:rsidRPr="004A3FF7" w:rsidRDefault="004A3FF7" w:rsidP="00F51D38">
      <w:pPr>
        <w:spacing w:line="200" w:lineRule="atLeast"/>
        <w:ind w:firstLine="709"/>
        <w:jc w:val="both"/>
        <w:rPr>
          <w:rFonts w:ascii="Times New Roman" w:eastAsia="Andale Sans UI" w:hAnsi="Times New Roman" w:cs="Times New Roman"/>
          <w:b/>
          <w:kern w:val="2"/>
          <w:sz w:val="24"/>
          <w:szCs w:val="24"/>
          <w:lang w:eastAsia="ar-SA"/>
        </w:rPr>
      </w:pPr>
      <w:r>
        <w:rPr>
          <w:rFonts w:ascii="Times New Roman" w:hAnsi="Times New Roman" w:cs="Times New Roman"/>
          <w:i/>
        </w:rPr>
        <w:t xml:space="preserve">                                           </w:t>
      </w:r>
      <w:r w:rsidRPr="004A3FF7">
        <w:rPr>
          <w:rFonts w:ascii="Times New Roman" w:hAnsi="Times New Roman" w:cs="Times New Roman"/>
          <w:b/>
        </w:rPr>
        <w:t>Кĕркунне</w:t>
      </w:r>
    </w:p>
    <w:p w:rsidR="00F51D38" w:rsidRPr="004A3FF7" w:rsidRDefault="00F51D38" w:rsidP="00F51D38">
      <w:pPr>
        <w:spacing w:line="200" w:lineRule="atLeast"/>
        <w:ind w:firstLine="709"/>
        <w:jc w:val="both"/>
        <w:rPr>
          <w:rFonts w:ascii="Times New Roman" w:eastAsia="Times New Roman" w:hAnsi="Times New Roman" w:cs="Times New Roman"/>
        </w:rPr>
      </w:pPr>
      <w:r w:rsidRPr="004A3FF7">
        <w:rPr>
          <w:rFonts w:ascii="Times New Roman" w:hAnsi="Times New Roman" w:cs="Times New Roman"/>
        </w:rPr>
        <w:t>Мана кĕркунне чи киревсĕ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вăхăт пек туйăнать. Татти-сыпписĕ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чашлаттаракан сивĕ çумăр ачасене пÿртрен кăлармасть. Анкартисем, пахчасем çаралса юлнă.  Çарăк-кишĕ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те, тутлă панулмисем те пĕтеççĕ. Чуна савăнтаракан хĕвел тачка пĕлĕтсем айĕнчен тухманпа пĕрех. Салху, сивĕ, пушă, кичем вăхăт. Эпир, ял ачисем, йĕпе кĕ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çывхарса килнине яланах сĕхреленсе кĕтеттĕмĕр.</w:t>
      </w:r>
    </w:p>
    <w:p w:rsidR="00F51D38" w:rsidRPr="004A3FF7" w:rsidRDefault="00F51D38" w:rsidP="00F51D38">
      <w:pPr>
        <w:spacing w:line="200" w:lineRule="atLeast"/>
        <w:ind w:firstLine="709"/>
        <w:jc w:val="both"/>
        <w:rPr>
          <w:rFonts w:ascii="Times New Roman" w:hAnsi="Times New Roman" w:cs="Times New Roman"/>
          <w:i/>
        </w:rPr>
      </w:pPr>
      <w:r w:rsidRPr="004A3FF7">
        <w:rPr>
          <w:rFonts w:ascii="Times New Roman" w:hAnsi="Times New Roman" w:cs="Times New Roman"/>
        </w:rPr>
        <w:t xml:space="preserve">Эпĕ кĕркунне çине урăхла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ăхакан пултăм. </w:t>
      </w:r>
      <w:r w:rsidRPr="004A3FF7">
        <w:rPr>
          <w:rFonts w:ascii="Times New Roman" w:hAnsi="Times New Roman" w:cs="Times New Roman"/>
          <w:i/>
        </w:rPr>
        <w:t>(М. Кипек çырнинчен)</w:t>
      </w:r>
    </w:p>
    <w:p w:rsidR="00F51D38" w:rsidRPr="004A3FF7" w:rsidRDefault="00F51D38" w:rsidP="00F51D38">
      <w:pPr>
        <w:spacing w:line="200" w:lineRule="atLeast"/>
        <w:ind w:firstLine="708"/>
        <w:jc w:val="both"/>
        <w:rPr>
          <w:rFonts w:ascii="Times New Roman" w:hAnsi="Times New Roman" w:cs="Times New Roman"/>
          <w:i/>
        </w:rPr>
      </w:pPr>
      <w:r w:rsidRPr="004A3FF7">
        <w:rPr>
          <w:rFonts w:ascii="Times New Roman" w:hAnsi="Times New Roman" w:cs="Times New Roman"/>
          <w:i/>
        </w:rPr>
        <w:t>12. Хăвă</w:t>
      </w:r>
      <w:proofErr w:type="gramStart"/>
      <w:r w:rsidRPr="004A3FF7">
        <w:rPr>
          <w:rFonts w:ascii="Times New Roman" w:hAnsi="Times New Roman" w:cs="Times New Roman"/>
          <w:i/>
        </w:rPr>
        <w:t>р</w:t>
      </w:r>
      <w:proofErr w:type="gramEnd"/>
      <w:r w:rsidRPr="004A3FF7">
        <w:rPr>
          <w:rFonts w:ascii="Times New Roman" w:hAnsi="Times New Roman" w:cs="Times New Roman"/>
          <w:i/>
        </w:rPr>
        <w:t>ăн автобиографине тĕплĕ çырса парăр.</w:t>
      </w:r>
    </w:p>
    <w:p w:rsidR="00F51D38" w:rsidRPr="004A3FF7" w:rsidRDefault="00F51D38" w:rsidP="00F51D38">
      <w:pPr>
        <w:spacing w:line="200" w:lineRule="atLeast"/>
        <w:ind w:firstLine="708"/>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i/>
        </w:rPr>
        <w:t xml:space="preserve">13. Шкул директорĕ ячĕпе </w:t>
      </w:r>
      <w:proofErr w:type="gramStart"/>
      <w:r w:rsidRPr="004A3FF7">
        <w:rPr>
          <w:rFonts w:ascii="Times New Roman" w:hAnsi="Times New Roman" w:cs="Times New Roman"/>
          <w:i/>
        </w:rPr>
        <w:t>х</w:t>
      </w:r>
      <w:proofErr w:type="gramEnd"/>
      <w:r w:rsidRPr="004A3FF7">
        <w:rPr>
          <w:rFonts w:ascii="Times New Roman" w:hAnsi="Times New Roman" w:cs="Times New Roman"/>
          <w:i/>
        </w:rPr>
        <w:t>ăвăра ĕçе илмелли ыйту çырăр.</w:t>
      </w:r>
    </w:p>
    <w:p w:rsidR="00F51D38" w:rsidRPr="004A3FF7" w:rsidRDefault="00F51D38" w:rsidP="00F51D38">
      <w:pPr>
        <w:spacing w:line="200" w:lineRule="atLeast"/>
        <w:ind w:firstLine="708"/>
        <w:jc w:val="both"/>
        <w:rPr>
          <w:rFonts w:ascii="Times New Roman" w:eastAsia="Andale Sans UI" w:hAnsi="Times New Roman" w:cs="Times New Roman"/>
          <w:i/>
          <w:kern w:val="2"/>
          <w:sz w:val="24"/>
          <w:szCs w:val="24"/>
          <w:lang w:eastAsia="ar-SA"/>
        </w:rPr>
      </w:pPr>
    </w:p>
    <w:p w:rsidR="00F51D38" w:rsidRPr="004A3FF7" w:rsidRDefault="00F51D38" w:rsidP="00F51D38">
      <w:pPr>
        <w:spacing w:line="200" w:lineRule="atLeast"/>
        <w:ind w:firstLine="709"/>
        <w:jc w:val="both"/>
        <w:rPr>
          <w:rFonts w:ascii="Times New Roman" w:hAnsi="Times New Roman" w:cs="Times New Roman"/>
          <w:i/>
        </w:rPr>
      </w:pPr>
      <w:r w:rsidRPr="004A3FF7">
        <w:rPr>
          <w:rFonts w:ascii="Times New Roman" w:hAnsi="Times New Roman" w:cs="Times New Roman"/>
          <w:i/>
        </w:rPr>
        <w:t xml:space="preserve">14. Камран та пулин </w:t>
      </w:r>
      <w:proofErr w:type="gramStart"/>
      <w:r w:rsidRPr="004A3FF7">
        <w:rPr>
          <w:rFonts w:ascii="Times New Roman" w:hAnsi="Times New Roman" w:cs="Times New Roman"/>
          <w:i/>
        </w:rPr>
        <w:t>ук</w:t>
      </w:r>
      <w:proofErr w:type="gramEnd"/>
      <w:r w:rsidRPr="004A3FF7">
        <w:rPr>
          <w:rFonts w:ascii="Times New Roman" w:hAnsi="Times New Roman" w:cs="Times New Roman"/>
          <w:i/>
        </w:rPr>
        <w:t>çа кивçен илни пирки панă расписка çырăр.</w:t>
      </w:r>
    </w:p>
    <w:p w:rsidR="00F51D38" w:rsidRPr="004A3FF7" w:rsidRDefault="00F51D38" w:rsidP="00F51D38">
      <w:pPr>
        <w:tabs>
          <w:tab w:val="left" w:pos="567"/>
        </w:tabs>
        <w:spacing w:line="200" w:lineRule="atLeast"/>
        <w:ind w:firstLine="459"/>
        <w:jc w:val="both"/>
        <w:rPr>
          <w:rFonts w:ascii="Times New Roman" w:hAnsi="Times New Roman" w:cs="Times New Roman"/>
          <w:i/>
        </w:rPr>
      </w:pPr>
      <w:r w:rsidRPr="004A3FF7">
        <w:rPr>
          <w:rFonts w:ascii="Times New Roman" w:hAnsi="Times New Roman" w:cs="Times New Roman"/>
          <w:i/>
        </w:rPr>
        <w:t xml:space="preserve">     15. Çак сăмахсене падеж тă</w:t>
      </w:r>
      <w:proofErr w:type="gramStart"/>
      <w:r w:rsidRPr="004A3FF7">
        <w:rPr>
          <w:rFonts w:ascii="Times New Roman" w:hAnsi="Times New Roman" w:cs="Times New Roman"/>
          <w:i/>
        </w:rPr>
        <w:t>р</w:t>
      </w:r>
      <w:proofErr w:type="gramEnd"/>
      <w:r w:rsidRPr="004A3FF7">
        <w:rPr>
          <w:rFonts w:ascii="Times New Roman" w:hAnsi="Times New Roman" w:cs="Times New Roman"/>
          <w:i/>
        </w:rPr>
        <w:t>ăх вĕçлĕр.</w:t>
      </w:r>
    </w:p>
    <w:p w:rsidR="00F51D38" w:rsidRPr="004A3FF7" w:rsidRDefault="00F51D38" w:rsidP="00F51D38">
      <w:pPr>
        <w:tabs>
          <w:tab w:val="left" w:pos="567"/>
        </w:tabs>
        <w:spacing w:line="200" w:lineRule="atLeast"/>
        <w:ind w:firstLine="459"/>
        <w:jc w:val="both"/>
        <w:rPr>
          <w:rFonts w:ascii="Times New Roman" w:hAnsi="Times New Roman" w:cs="Times New Roman"/>
        </w:rPr>
      </w:pPr>
      <w:r w:rsidRPr="004A3FF7">
        <w:rPr>
          <w:rFonts w:ascii="Times New Roman" w:hAnsi="Times New Roman" w:cs="Times New Roman"/>
        </w:rPr>
        <w:t xml:space="preserve"> Ксения, Мария, Малиновская, Маяковский, Андрей, Кирилл, Мефодий, Валерий, Валерия (хĕрарă</w:t>
      </w:r>
      <w:proofErr w:type="gramStart"/>
      <w:r w:rsidRPr="004A3FF7">
        <w:rPr>
          <w:rFonts w:ascii="Times New Roman" w:hAnsi="Times New Roman" w:cs="Times New Roman"/>
        </w:rPr>
        <w:t>м яч</w:t>
      </w:r>
      <w:proofErr w:type="gramEnd"/>
      <w:r w:rsidRPr="004A3FF7">
        <w:rPr>
          <w:rFonts w:ascii="Times New Roman" w:hAnsi="Times New Roman" w:cs="Times New Roman"/>
        </w:rPr>
        <w:t xml:space="preserve">ĕ), Вальтер Скотт. </w:t>
      </w:r>
      <w:r w:rsidRPr="004A3FF7">
        <w:rPr>
          <w:rFonts w:ascii="Times New Roman" w:hAnsi="Times New Roman" w:cs="Times New Roman"/>
          <w:i/>
        </w:rPr>
        <w:t>(24-29-мĕш хăнăхтарусене  А. Е. Горшков «Пуплев культури» кĕнекинчен илнĕ).</w:t>
      </w:r>
      <w:r w:rsidRPr="004A3FF7">
        <w:rPr>
          <w:rFonts w:ascii="Times New Roman" w:hAnsi="Times New Roman" w:cs="Times New Roman"/>
        </w:rPr>
        <w:t xml:space="preserve"> </w:t>
      </w:r>
    </w:p>
    <w:p w:rsidR="00722DCD" w:rsidRPr="004A3FF7" w:rsidRDefault="00F51D38" w:rsidP="00722DCD">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 xml:space="preserve">     16.</w:t>
      </w:r>
      <w:r w:rsidR="00722DCD" w:rsidRPr="004A3FF7">
        <w:rPr>
          <w:rFonts w:ascii="Times New Roman" w:hAnsi="Times New Roman" w:cs="Times New Roman"/>
        </w:rPr>
        <w:t xml:space="preserve"> </w:t>
      </w:r>
      <w:r w:rsidR="00722DCD" w:rsidRPr="004A3FF7">
        <w:rPr>
          <w:rFonts w:ascii="Times New Roman" w:hAnsi="Times New Roman" w:cs="Times New Roman"/>
          <w:i/>
        </w:rPr>
        <w:t>Çак предложенисене чăвашла куçарă</w:t>
      </w:r>
      <w:proofErr w:type="gramStart"/>
      <w:r w:rsidR="00722DCD" w:rsidRPr="004A3FF7">
        <w:rPr>
          <w:rFonts w:ascii="Times New Roman" w:hAnsi="Times New Roman" w:cs="Times New Roman"/>
          <w:i/>
        </w:rPr>
        <w:t>р</w:t>
      </w:r>
      <w:proofErr w:type="gramEnd"/>
      <w:r w:rsidR="00722DCD" w:rsidRPr="004A3FF7">
        <w:rPr>
          <w:rFonts w:ascii="Times New Roman" w:hAnsi="Times New Roman" w:cs="Times New Roman"/>
          <w:i/>
        </w:rPr>
        <w:t>, местоименисемпе çыхăннă йăнăшсем тăвасран асăрханăр</w:t>
      </w:r>
      <w:r w:rsidR="00722DCD" w:rsidRPr="004A3FF7">
        <w:rPr>
          <w:rFonts w:ascii="Times New Roman" w:hAnsi="Times New Roman" w:cs="Times New Roman"/>
        </w:rPr>
        <w:t>.</w:t>
      </w:r>
    </w:p>
    <w:p w:rsidR="00722DCD" w:rsidRPr="004A3FF7" w:rsidRDefault="00722DCD" w:rsidP="00722DCD">
      <w:pPr>
        <w:widowControl w:val="0"/>
        <w:suppressAutoHyphens/>
        <w:spacing w:after="0" w:line="200" w:lineRule="atLeast"/>
        <w:ind w:firstLine="708"/>
        <w:jc w:val="both"/>
        <w:rPr>
          <w:rFonts w:ascii="Times New Roman" w:hAnsi="Times New Roman" w:cs="Times New Roman"/>
        </w:rPr>
      </w:pPr>
      <w:r w:rsidRPr="004A3FF7">
        <w:rPr>
          <w:rFonts w:ascii="Times New Roman" w:hAnsi="Times New Roman" w:cs="Times New Roman"/>
        </w:rPr>
        <w:t xml:space="preserve">1. Сестра поступила в артистическую труппу, которая скоро уезжает на гастроли. 2. Много рассказов было прочитано на этом вечере членами литкружка, </w:t>
      </w:r>
      <w:proofErr w:type="gramStart"/>
      <w:r w:rsidRPr="004A3FF7">
        <w:rPr>
          <w:rFonts w:ascii="Times New Roman" w:hAnsi="Times New Roman" w:cs="Times New Roman"/>
        </w:rPr>
        <w:t>но</w:t>
      </w:r>
      <w:proofErr w:type="gramEnd"/>
      <w:r w:rsidRPr="004A3FF7">
        <w:rPr>
          <w:rFonts w:ascii="Times New Roman" w:hAnsi="Times New Roman" w:cs="Times New Roman"/>
        </w:rPr>
        <w:t xml:space="preserve"> ни один из них нам не понравился. 3. Мать Оли, когда она заболела, стала очень нервной. 4. По бульвару медленно идут мужчина и женщина. Он – в короткой дубленке, а она – в длинном драповом пальто.. 6. Лес везут сильные мужики, у кого лошадь хорошая и может выдержать эту большую работу. 7. В этом музее были выставлены чучела динозавров, которые все погибли от бомбежки. 8. Вся техника, которая испольуется в сельском хозяйстве: служит для того, чтобы обеспечить труд земледельцев.</w:t>
      </w:r>
    </w:p>
    <w:p w:rsidR="00722DCD" w:rsidRPr="004A3FF7" w:rsidRDefault="00722DCD" w:rsidP="00722DCD">
      <w:pPr>
        <w:widowControl w:val="0"/>
        <w:suppressAutoHyphens/>
        <w:spacing w:after="0" w:line="200" w:lineRule="atLeast"/>
        <w:ind w:firstLine="708"/>
        <w:jc w:val="both"/>
        <w:rPr>
          <w:rFonts w:ascii="Times New Roman" w:hAnsi="Times New Roman" w:cs="Times New Roman"/>
        </w:rPr>
      </w:pPr>
    </w:p>
    <w:p w:rsidR="00722DCD" w:rsidRPr="004A3FF7" w:rsidRDefault="00722DCD" w:rsidP="00722DCD">
      <w:pPr>
        <w:spacing w:line="200" w:lineRule="atLeast"/>
        <w:ind w:firstLine="709"/>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rPr>
        <w:t xml:space="preserve"> 17. </w:t>
      </w:r>
      <w:r w:rsidRPr="004A3FF7">
        <w:rPr>
          <w:rFonts w:ascii="Times New Roman" w:hAnsi="Times New Roman" w:cs="Times New Roman"/>
          <w:i/>
        </w:rPr>
        <w:t>Çак предложенисенче палăртнă сăмахсемпе вырăнлă усă курн</w:t>
      </w:r>
      <w:proofErr w:type="gramStart"/>
      <w:r w:rsidRPr="004A3FF7">
        <w:rPr>
          <w:rFonts w:ascii="Times New Roman" w:hAnsi="Times New Roman" w:cs="Times New Roman"/>
          <w:i/>
        </w:rPr>
        <w:t>ă-</w:t>
      </w:r>
      <w:proofErr w:type="gramEnd"/>
      <w:r w:rsidRPr="004A3FF7">
        <w:rPr>
          <w:rFonts w:ascii="Times New Roman" w:hAnsi="Times New Roman" w:cs="Times New Roman"/>
          <w:i/>
        </w:rPr>
        <w:t>и?</w:t>
      </w:r>
    </w:p>
    <w:p w:rsidR="00722DCD" w:rsidRPr="004A3FF7" w:rsidRDefault="00722DCD" w:rsidP="00722DCD">
      <w:pPr>
        <w:widowControl w:val="0"/>
        <w:suppressAutoHyphens/>
        <w:spacing w:after="0" w:line="200" w:lineRule="atLeast"/>
        <w:ind w:firstLine="708"/>
        <w:jc w:val="both"/>
        <w:rPr>
          <w:rFonts w:ascii="Times New Roman" w:hAnsi="Times New Roman" w:cs="Times New Roman"/>
        </w:rPr>
      </w:pPr>
      <w:r w:rsidRPr="004A3FF7">
        <w:rPr>
          <w:rFonts w:ascii="Times New Roman" w:hAnsi="Times New Roman" w:cs="Times New Roman"/>
        </w:rPr>
        <w:t xml:space="preserve">Çак костюма чун ытларах </w:t>
      </w:r>
      <w:r w:rsidRPr="004A3FF7">
        <w:rPr>
          <w:rFonts w:ascii="Times New Roman" w:hAnsi="Times New Roman" w:cs="Times New Roman"/>
          <w:i/>
        </w:rPr>
        <w:t>савать.</w:t>
      </w:r>
      <w:r w:rsidRPr="004A3FF7">
        <w:rPr>
          <w:rFonts w:ascii="Times New Roman" w:hAnsi="Times New Roman" w:cs="Times New Roman"/>
        </w:rPr>
        <w:t xml:space="preserve"> 2. Тĕнчери чылай çĕршыв Раççей пуçарăвне </w:t>
      </w:r>
      <w:r w:rsidRPr="004A3FF7">
        <w:rPr>
          <w:rFonts w:ascii="Times New Roman" w:hAnsi="Times New Roman" w:cs="Times New Roman"/>
          <w:i/>
        </w:rPr>
        <w:t>саламлать</w:t>
      </w:r>
      <w:r w:rsidRPr="004A3FF7">
        <w:rPr>
          <w:rFonts w:ascii="Times New Roman" w:hAnsi="Times New Roman" w:cs="Times New Roman"/>
        </w:rPr>
        <w:t xml:space="preserve">. 3. Артист </w:t>
      </w:r>
      <w:r w:rsidRPr="004A3FF7">
        <w:rPr>
          <w:rFonts w:ascii="Times New Roman" w:hAnsi="Times New Roman" w:cs="Times New Roman"/>
          <w:i/>
        </w:rPr>
        <w:t xml:space="preserve">аялти </w:t>
      </w:r>
      <w:r w:rsidRPr="004A3FF7">
        <w:rPr>
          <w:rFonts w:ascii="Times New Roman" w:hAnsi="Times New Roman" w:cs="Times New Roman"/>
        </w:rPr>
        <w:t xml:space="preserve">сасăпа юрласа яч. те, зал стенисем те юрласа янăн туйăнчĕç. 4. Çемен пичче кĕреплине сарай çумне </w:t>
      </w:r>
      <w:r w:rsidRPr="004A3FF7">
        <w:rPr>
          <w:rFonts w:ascii="Times New Roman" w:hAnsi="Times New Roman" w:cs="Times New Roman"/>
          <w:i/>
        </w:rPr>
        <w:t>лартрĕ</w:t>
      </w:r>
      <w:r w:rsidRPr="004A3FF7">
        <w:rPr>
          <w:rFonts w:ascii="Times New Roman" w:hAnsi="Times New Roman" w:cs="Times New Roman"/>
        </w:rPr>
        <w:t xml:space="preserve"> те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ÿрте кĕрсе кайрĕ. 5. Çулăн икĕ енĕпе шап-шурă хурăнсемпе чăрăшсем пĕрин хыççăн тепри </w:t>
      </w:r>
      <w:r w:rsidRPr="004A3FF7">
        <w:rPr>
          <w:rFonts w:ascii="Times New Roman" w:hAnsi="Times New Roman" w:cs="Times New Roman"/>
          <w:i/>
        </w:rPr>
        <w:t>тăрса тухнă</w:t>
      </w:r>
      <w:r w:rsidRPr="004A3FF7">
        <w:rPr>
          <w:rFonts w:ascii="Times New Roman" w:hAnsi="Times New Roman" w:cs="Times New Roman"/>
        </w:rPr>
        <w:t>. 6. Суккă</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пырша операци тунă хыççăн эпĕ хама çăмăлрах </w:t>
      </w:r>
      <w:r w:rsidRPr="004A3FF7">
        <w:rPr>
          <w:rFonts w:ascii="Times New Roman" w:hAnsi="Times New Roman" w:cs="Times New Roman"/>
          <w:i/>
        </w:rPr>
        <w:t>туя пуçларăм</w:t>
      </w:r>
      <w:r w:rsidRPr="004A3FF7">
        <w:rPr>
          <w:rFonts w:ascii="Times New Roman" w:hAnsi="Times New Roman" w:cs="Times New Roman"/>
        </w:rPr>
        <w:t xml:space="preserve">. 7. Анне кашни хăна умнех </w:t>
      </w:r>
      <w:r w:rsidRPr="004A3FF7">
        <w:rPr>
          <w:rFonts w:ascii="Times New Roman" w:hAnsi="Times New Roman" w:cs="Times New Roman"/>
          <w:i/>
        </w:rPr>
        <w:t>çăпала</w:t>
      </w:r>
      <w:r w:rsidRPr="004A3FF7">
        <w:rPr>
          <w:rFonts w:ascii="Times New Roman" w:hAnsi="Times New Roman" w:cs="Times New Roman"/>
        </w:rPr>
        <w:t xml:space="preserve"> хурса тухрĕ те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ăсланакан апат антарчĕ. 8. Ытлашши  </w:t>
      </w:r>
      <w:r w:rsidRPr="004A3FF7">
        <w:rPr>
          <w:rFonts w:ascii="Times New Roman" w:hAnsi="Times New Roman" w:cs="Times New Roman"/>
          <w:i/>
        </w:rPr>
        <w:t xml:space="preserve">çивĕчлетнĕ </w:t>
      </w:r>
      <w:r w:rsidRPr="004A3FF7">
        <w:rPr>
          <w:rFonts w:ascii="Times New Roman" w:hAnsi="Times New Roman" w:cs="Times New Roman"/>
        </w:rPr>
        <w:t xml:space="preserve">кăранташпа асăрханса çырмасан ун вĕçĕ хуçăлма пултарать. 9. Ашшĕ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ÿртрен чупса тухрĕ те Ваçука çухавинчен </w:t>
      </w:r>
      <w:r w:rsidRPr="004A3FF7">
        <w:rPr>
          <w:rFonts w:ascii="Times New Roman" w:hAnsi="Times New Roman" w:cs="Times New Roman"/>
          <w:i/>
        </w:rPr>
        <w:t>çăлса</w:t>
      </w:r>
      <w:r w:rsidRPr="004A3FF7">
        <w:rPr>
          <w:rFonts w:ascii="Times New Roman" w:hAnsi="Times New Roman" w:cs="Times New Roman"/>
        </w:rPr>
        <w:t xml:space="preserve"> илсе хăлхана çурасла кăшкăрса ячĕ. 10. - Йăнăш пулсан асту, Алексей Федорович! Вара мана ан ÿпкелеш. 11. Пирĕн çĕршыв фашизма çĕнтерни историлле фактор пулса тăрать</w:t>
      </w:r>
      <w:proofErr w:type="gramStart"/>
      <w:r w:rsidRPr="004A3FF7">
        <w:rPr>
          <w:rFonts w:ascii="Times New Roman" w:hAnsi="Times New Roman" w:cs="Times New Roman"/>
        </w:rPr>
        <w:t>..</w:t>
      </w:r>
      <w:proofErr w:type="gramEnd"/>
    </w:p>
    <w:p w:rsidR="005838CF" w:rsidRPr="004A3FF7" w:rsidRDefault="005838CF" w:rsidP="00722DCD">
      <w:pPr>
        <w:widowControl w:val="0"/>
        <w:suppressAutoHyphens/>
        <w:spacing w:after="0" w:line="200" w:lineRule="atLeast"/>
        <w:ind w:firstLine="708"/>
        <w:jc w:val="both"/>
        <w:rPr>
          <w:rFonts w:ascii="Times New Roman" w:hAnsi="Times New Roman" w:cs="Times New Roman"/>
        </w:rPr>
      </w:pPr>
    </w:p>
    <w:p w:rsidR="005838CF" w:rsidRPr="004A3FF7" w:rsidRDefault="005838CF" w:rsidP="005838CF">
      <w:pPr>
        <w:spacing w:line="200" w:lineRule="atLeast"/>
        <w:ind w:firstLine="709"/>
        <w:jc w:val="both"/>
        <w:rPr>
          <w:rFonts w:ascii="Times New Roman" w:eastAsia="Andale Sans UI" w:hAnsi="Times New Roman" w:cs="Times New Roman"/>
          <w:i/>
          <w:kern w:val="2"/>
          <w:sz w:val="24"/>
          <w:szCs w:val="24"/>
          <w:lang w:eastAsia="ar-SA"/>
        </w:rPr>
      </w:pPr>
      <w:r w:rsidRPr="004A3FF7">
        <w:rPr>
          <w:rFonts w:ascii="Times New Roman" w:hAnsi="Times New Roman" w:cs="Times New Roman"/>
        </w:rPr>
        <w:t xml:space="preserve">18. </w:t>
      </w:r>
      <w:r w:rsidRPr="004A3FF7">
        <w:rPr>
          <w:rFonts w:ascii="Times New Roman" w:hAnsi="Times New Roman" w:cs="Times New Roman"/>
          <w:i/>
        </w:rPr>
        <w:t>Çак предложенисенчи вырăнсă</w:t>
      </w:r>
      <w:proofErr w:type="gramStart"/>
      <w:r w:rsidRPr="004A3FF7">
        <w:rPr>
          <w:rFonts w:ascii="Times New Roman" w:hAnsi="Times New Roman" w:cs="Times New Roman"/>
          <w:i/>
        </w:rPr>
        <w:t>р</w:t>
      </w:r>
      <w:proofErr w:type="gramEnd"/>
      <w:r w:rsidRPr="004A3FF7">
        <w:rPr>
          <w:rFonts w:ascii="Times New Roman" w:hAnsi="Times New Roman" w:cs="Times New Roman"/>
          <w:i/>
        </w:rPr>
        <w:t xml:space="preserve"> усă курнă глаголсемпе глагол формисене тупса палăртăр, вĕсене кирлĕ глаголсемпе тата глагол формисемпе улăштарса тухăр. Пуплев йăнăшĕсене асăрхасан тÿрлетĕр.</w:t>
      </w:r>
    </w:p>
    <w:p w:rsidR="005838CF" w:rsidRPr="004A3FF7" w:rsidRDefault="005838CF" w:rsidP="005838CF">
      <w:pPr>
        <w:widowControl w:val="0"/>
        <w:suppressAutoHyphens/>
        <w:spacing w:after="0" w:line="200" w:lineRule="atLeast"/>
        <w:ind w:firstLine="708"/>
        <w:jc w:val="both"/>
        <w:rPr>
          <w:rFonts w:ascii="Times New Roman" w:hAnsi="Times New Roman" w:cs="Times New Roman"/>
        </w:rPr>
      </w:pPr>
      <w:r w:rsidRPr="004A3FF7">
        <w:rPr>
          <w:rFonts w:ascii="Times New Roman" w:hAnsi="Times New Roman" w:cs="Times New Roman"/>
        </w:rPr>
        <w:lastRenderedPageBreak/>
        <w:t>Практика тăршшĕпех мана Надежда Алексеевна пулăшса пычĕ. Кирлĕ çĕрте асăрхаттарчĕ, тепĕ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çĕрте мухтарĕ. Çакă мана савăнтарсах ячĕ. 2. </w:t>
      </w:r>
      <w:proofErr w:type="gramStart"/>
      <w:r w:rsidRPr="004A3FF7">
        <w:rPr>
          <w:rFonts w:ascii="Times New Roman" w:hAnsi="Times New Roman" w:cs="Times New Roman"/>
        </w:rPr>
        <w:t>П</w:t>
      </w:r>
      <w:proofErr w:type="gramEnd"/>
      <w:r w:rsidRPr="004A3FF7">
        <w:rPr>
          <w:rFonts w:ascii="Times New Roman" w:hAnsi="Times New Roman" w:cs="Times New Roman"/>
        </w:rPr>
        <w:t>ĕрремĕш учитель пире вĕрентме пăрахни нумай пулать ĕнтĕ, анчах ăна, хисеплĕ пĕрремĕш учителе, эпĕ нихçан та манаймăп, нихçан та тухас çук унăн ăшă кулли манăн чĕререн. 3. Хăвăн вырăнта ÿтленсе кун çути кăтартнăшăн, чунна парса ÿстернĕшĕн эпĕ сан умра ĕмĕ</w:t>
      </w:r>
      <w:proofErr w:type="gramStart"/>
      <w:r w:rsidRPr="004A3FF7">
        <w:rPr>
          <w:rFonts w:ascii="Times New Roman" w:hAnsi="Times New Roman" w:cs="Times New Roman"/>
        </w:rPr>
        <w:t>р-</w:t>
      </w:r>
      <w:proofErr w:type="gramEnd"/>
      <w:r w:rsidRPr="004A3FF7">
        <w:rPr>
          <w:rFonts w:ascii="Times New Roman" w:hAnsi="Times New Roman" w:cs="Times New Roman"/>
        </w:rPr>
        <w:t>ĕмĕр парăмра, юратнă аннеçĕм. 4. Миçе каç ирттерн</w:t>
      </w:r>
      <w:proofErr w:type="gramStart"/>
      <w:r w:rsidRPr="004A3FF7">
        <w:rPr>
          <w:rFonts w:ascii="Times New Roman" w:hAnsi="Times New Roman" w:cs="Times New Roman"/>
        </w:rPr>
        <w:t>ĕ-</w:t>
      </w:r>
      <w:proofErr w:type="gramEnd"/>
      <w:r w:rsidRPr="004A3FF7">
        <w:rPr>
          <w:rFonts w:ascii="Times New Roman" w:hAnsi="Times New Roman" w:cs="Times New Roman"/>
        </w:rPr>
        <w:t xml:space="preserve">ши аннесем пирĕн сăпкасем умĕнче. 5. </w:t>
      </w:r>
      <w:proofErr w:type="gramStart"/>
      <w:r w:rsidRPr="004A3FF7">
        <w:rPr>
          <w:rFonts w:ascii="Times New Roman" w:hAnsi="Times New Roman" w:cs="Times New Roman"/>
        </w:rPr>
        <w:t>П</w:t>
      </w:r>
      <w:proofErr w:type="gramEnd"/>
      <w:r w:rsidRPr="004A3FF7">
        <w:rPr>
          <w:rFonts w:ascii="Times New Roman" w:hAnsi="Times New Roman" w:cs="Times New Roman"/>
        </w:rPr>
        <w:t>ÿлĕмре икĕ сĕтел, тăватă пукан, сейф тата шифоньер тăраççĕ. 6. Сарай çумне виçĕ метр тăршшĕ юпа тĕ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ĕнтерсе лартнă. 7. </w:t>
      </w:r>
      <w:proofErr w:type="gramStart"/>
      <w:r w:rsidRPr="004A3FF7">
        <w:rPr>
          <w:rFonts w:ascii="Times New Roman" w:hAnsi="Times New Roman" w:cs="Times New Roman"/>
        </w:rPr>
        <w:t>П</w:t>
      </w:r>
      <w:proofErr w:type="gramEnd"/>
      <w:r w:rsidRPr="004A3FF7">
        <w:rPr>
          <w:rFonts w:ascii="Times New Roman" w:hAnsi="Times New Roman" w:cs="Times New Roman"/>
        </w:rPr>
        <w:t>ÿртре кăштах канса ларнă хыççăн çамрăксем уçăлса çÿремешкĕн урама тухса кайрĕç. 8. Ыттисене вара каласа пама-и, çырса кăтартма та хăрушă. 9. Киле таврăнатă</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 та, апат çисе, тÿрех дачăна чупаттăм. 10. Предприяти коллективĕсенче уйрăм çынсем хушшинчиăмăрту вăйлах мар сарăлнă. 11. Çав хушăра эпĕ </w:t>
      </w:r>
      <w:proofErr w:type="gramStart"/>
      <w:r w:rsidRPr="004A3FF7">
        <w:rPr>
          <w:rFonts w:ascii="Times New Roman" w:hAnsi="Times New Roman" w:cs="Times New Roman"/>
        </w:rPr>
        <w:t>п</w:t>
      </w:r>
      <w:proofErr w:type="gramEnd"/>
      <w:r w:rsidRPr="004A3FF7">
        <w:rPr>
          <w:rFonts w:ascii="Times New Roman" w:hAnsi="Times New Roman" w:cs="Times New Roman"/>
        </w:rPr>
        <w:t>ÿлĕме кĕрсе вырăн майлатăп та хама тирпейлетĕп.</w:t>
      </w:r>
    </w:p>
    <w:p w:rsidR="005838CF" w:rsidRPr="004A3FF7" w:rsidRDefault="005838CF" w:rsidP="005838CF">
      <w:pPr>
        <w:widowControl w:val="0"/>
        <w:suppressAutoHyphens/>
        <w:spacing w:after="0" w:line="200" w:lineRule="atLeast"/>
        <w:ind w:firstLine="708"/>
        <w:jc w:val="both"/>
        <w:rPr>
          <w:rFonts w:ascii="Times New Roman" w:hAnsi="Times New Roman" w:cs="Times New Roman"/>
        </w:rPr>
      </w:pPr>
    </w:p>
    <w:p w:rsidR="005838CF" w:rsidRPr="004A3FF7" w:rsidRDefault="005838CF" w:rsidP="005838CF">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rPr>
        <w:t>19.</w:t>
      </w:r>
      <w:r w:rsidRPr="004A3FF7">
        <w:rPr>
          <w:rFonts w:ascii="Times New Roman" w:hAnsi="Times New Roman" w:cs="Times New Roman"/>
          <w:i/>
        </w:rPr>
        <w:t xml:space="preserve"> Çак предложенисенчи палăртнă сăмахсен стиль </w:t>
      </w:r>
      <w:proofErr w:type="gramStart"/>
      <w:r w:rsidRPr="004A3FF7">
        <w:rPr>
          <w:rFonts w:ascii="Times New Roman" w:hAnsi="Times New Roman" w:cs="Times New Roman"/>
          <w:i/>
        </w:rPr>
        <w:t>п</w:t>
      </w:r>
      <w:proofErr w:type="gramEnd"/>
      <w:r w:rsidRPr="004A3FF7">
        <w:rPr>
          <w:rFonts w:ascii="Times New Roman" w:hAnsi="Times New Roman" w:cs="Times New Roman"/>
          <w:i/>
        </w:rPr>
        <w:t>ĕлтерĕшĕсене кăтартăр, вĕсен синонимĕсене тупса çырăр</w:t>
      </w:r>
      <w:r w:rsidRPr="004A3FF7">
        <w:rPr>
          <w:rFonts w:ascii="Times New Roman" w:hAnsi="Times New Roman" w:cs="Times New Roman"/>
        </w:rPr>
        <w:t xml:space="preserve">. </w:t>
      </w:r>
    </w:p>
    <w:p w:rsidR="005838CF" w:rsidRPr="004A3FF7" w:rsidRDefault="005838CF" w:rsidP="005838CF">
      <w:pPr>
        <w:widowControl w:val="0"/>
        <w:suppressAutoHyphens/>
        <w:spacing w:after="0" w:line="200" w:lineRule="atLeast"/>
        <w:ind w:firstLine="708"/>
        <w:jc w:val="both"/>
        <w:rPr>
          <w:rFonts w:ascii="Times New Roman" w:hAnsi="Times New Roman" w:cs="Times New Roman"/>
          <w:i/>
        </w:rPr>
      </w:pPr>
      <w:r w:rsidRPr="004A3FF7">
        <w:rPr>
          <w:rFonts w:ascii="Times New Roman" w:hAnsi="Times New Roman" w:cs="Times New Roman"/>
        </w:rPr>
        <w:t>Хĕвел тухиччен тахçанах ĕçе пикеннĕ Урине инкен кă</w:t>
      </w:r>
      <w:proofErr w:type="gramStart"/>
      <w:r w:rsidRPr="004A3FF7">
        <w:rPr>
          <w:rFonts w:ascii="Times New Roman" w:hAnsi="Times New Roman" w:cs="Times New Roman"/>
        </w:rPr>
        <w:t>к</w:t>
      </w:r>
      <w:proofErr w:type="gramEnd"/>
      <w:r w:rsidRPr="004A3FF7">
        <w:rPr>
          <w:rFonts w:ascii="Times New Roman" w:hAnsi="Times New Roman" w:cs="Times New Roman"/>
        </w:rPr>
        <w:t xml:space="preserve">ăрĕ сурса ыратаь. Ачисем чирлессе-ши. Е упăшкине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ĕр-пĕр инкек-синкек çакланать. (А. Емельянов). 2. Старик ватă. Аран-аран малалла сĕнкĕлтетет: Сементее вăл </w:t>
      </w:r>
      <w:proofErr w:type="gramStart"/>
      <w:r w:rsidRPr="004A3FF7">
        <w:rPr>
          <w:rFonts w:ascii="Times New Roman" w:hAnsi="Times New Roman" w:cs="Times New Roman"/>
        </w:rPr>
        <w:t>п</w:t>
      </w:r>
      <w:proofErr w:type="gramEnd"/>
      <w:r w:rsidRPr="004A3FF7">
        <w:rPr>
          <w:rFonts w:ascii="Times New Roman" w:hAnsi="Times New Roman" w:cs="Times New Roman"/>
        </w:rPr>
        <w:t>ĕр вырăнта тăнăнах туйăнать. 3. Яла кĕрес умĕн вăл хĕвеле тинкерчĕ. Унта, анăçра, çĕ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çумĕпех сысна евĕр пулса кайнă пĕр хура пĕлĕт выртать, унăн хĕррисем хĕвел урипе кăварланнă. (А. Емельянов). 4. Пуриншĕн те уйăхпа хĕвел пулаймăн. Тута тăснă кашни çынна пуç çапмасп эп, – Лариван ахаль те </w:t>
      </w:r>
      <w:proofErr w:type="gramStart"/>
      <w:r w:rsidRPr="004A3FF7">
        <w:rPr>
          <w:rFonts w:ascii="Times New Roman" w:hAnsi="Times New Roman" w:cs="Times New Roman"/>
        </w:rPr>
        <w:t>м</w:t>
      </w:r>
      <w:proofErr w:type="gramEnd"/>
      <w:r w:rsidRPr="004A3FF7">
        <w:rPr>
          <w:rFonts w:ascii="Times New Roman" w:hAnsi="Times New Roman" w:cs="Times New Roman"/>
        </w:rPr>
        <w:t xml:space="preserve">ăкрăç тутине тата ытларах мăкăртрĕ. (А. Емельянов). 5. Тутар, Сементей ырă канаш пама пултарас пек, ăна куçĕнчен йăлăнса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ăхрĕ. (Юхма Мишши). 6. Пурте ахăлтатса кулса ячĕ, çакă сĕтел хушшинчи çынсемпе клубри çамрăксем хушшинчи </w:t>
      </w:r>
      <w:proofErr w:type="gramStart"/>
      <w:r w:rsidRPr="004A3FF7">
        <w:rPr>
          <w:rFonts w:ascii="Times New Roman" w:hAnsi="Times New Roman" w:cs="Times New Roman"/>
        </w:rPr>
        <w:t>п</w:t>
      </w:r>
      <w:proofErr w:type="gramEnd"/>
      <w:r w:rsidRPr="004A3FF7">
        <w:rPr>
          <w:rFonts w:ascii="Times New Roman" w:hAnsi="Times New Roman" w:cs="Times New Roman"/>
        </w:rPr>
        <w:t xml:space="preserve">ăра ирĕлтерсе пĕтерчĕ тесен те йăнăшах мар. (Л. Таллеров). 7. Эпир хулана сысна пама кайсан икшер талăк </w:t>
      </w:r>
      <w:proofErr w:type="gramStart"/>
      <w:r w:rsidRPr="004A3FF7">
        <w:rPr>
          <w:rFonts w:ascii="Times New Roman" w:hAnsi="Times New Roman" w:cs="Times New Roman"/>
        </w:rPr>
        <w:t>к</w:t>
      </w:r>
      <w:proofErr w:type="gramEnd"/>
      <w:r w:rsidRPr="004A3FF7">
        <w:rPr>
          <w:rFonts w:ascii="Times New Roman" w:hAnsi="Times New Roman" w:cs="Times New Roman"/>
        </w:rPr>
        <w:t>ĕтетпĕр, анчах нихăçан та çĕткеленместпĕр.</w:t>
      </w:r>
      <w:r w:rsidRPr="004A3FF7">
        <w:rPr>
          <w:rFonts w:ascii="Times New Roman" w:hAnsi="Times New Roman" w:cs="Times New Roman"/>
          <w:i/>
        </w:rPr>
        <w:t xml:space="preserve"> (Л.Таллеров</w:t>
      </w:r>
    </w:p>
    <w:p w:rsidR="005838CF" w:rsidRPr="004A3FF7" w:rsidRDefault="005838CF" w:rsidP="005838CF">
      <w:pPr>
        <w:widowControl w:val="0"/>
        <w:suppressAutoHyphens/>
        <w:spacing w:after="0" w:line="200" w:lineRule="atLeast"/>
        <w:ind w:firstLine="708"/>
        <w:jc w:val="both"/>
        <w:rPr>
          <w:rFonts w:ascii="Times New Roman" w:hAnsi="Times New Roman" w:cs="Times New Roman"/>
          <w:i/>
        </w:rPr>
      </w:pPr>
    </w:p>
    <w:p w:rsidR="005838CF" w:rsidRPr="004A3FF7" w:rsidRDefault="005838CF" w:rsidP="005838CF">
      <w:pPr>
        <w:spacing w:line="200" w:lineRule="atLeast"/>
        <w:ind w:firstLine="709"/>
        <w:jc w:val="both"/>
        <w:rPr>
          <w:rFonts w:ascii="Times New Roman" w:eastAsia="Andale Sans UI" w:hAnsi="Times New Roman" w:cs="Times New Roman"/>
          <w:kern w:val="2"/>
          <w:sz w:val="24"/>
          <w:szCs w:val="24"/>
          <w:lang w:eastAsia="ar-SA"/>
        </w:rPr>
      </w:pPr>
      <w:r w:rsidRPr="004A3FF7">
        <w:rPr>
          <w:rFonts w:ascii="Times New Roman" w:hAnsi="Times New Roman" w:cs="Times New Roman"/>
          <w:i/>
        </w:rPr>
        <w:t xml:space="preserve">20. Калав </w:t>
      </w:r>
      <w:proofErr w:type="gramStart"/>
      <w:r w:rsidRPr="004A3FF7">
        <w:rPr>
          <w:rFonts w:ascii="Times New Roman" w:hAnsi="Times New Roman" w:cs="Times New Roman"/>
          <w:i/>
        </w:rPr>
        <w:t>пуçлам</w:t>
      </w:r>
      <w:proofErr w:type="gramEnd"/>
      <w:r w:rsidRPr="004A3FF7">
        <w:rPr>
          <w:rFonts w:ascii="Times New Roman" w:hAnsi="Times New Roman" w:cs="Times New Roman"/>
          <w:i/>
        </w:rPr>
        <w:t>ăшне вулăр. Вĕçлесе çырăр</w:t>
      </w:r>
      <w:r w:rsidRPr="004A3FF7">
        <w:rPr>
          <w:rFonts w:ascii="Times New Roman" w:hAnsi="Times New Roman" w:cs="Times New Roman"/>
        </w:rPr>
        <w:t>.</w:t>
      </w:r>
    </w:p>
    <w:p w:rsidR="005838CF" w:rsidRPr="004A3FF7" w:rsidRDefault="005838CF" w:rsidP="005838CF">
      <w:pPr>
        <w:spacing w:line="200" w:lineRule="atLeast"/>
        <w:ind w:firstLine="709"/>
        <w:jc w:val="both"/>
        <w:rPr>
          <w:rFonts w:ascii="Times New Roman" w:eastAsia="Times New Roman" w:hAnsi="Times New Roman" w:cs="Times New Roman"/>
        </w:rPr>
      </w:pPr>
      <w:r w:rsidRPr="004A3FF7">
        <w:rPr>
          <w:rFonts w:ascii="Times New Roman" w:hAnsi="Times New Roman" w:cs="Times New Roman"/>
        </w:rPr>
        <w:t>Акă çĕ</w:t>
      </w:r>
      <w:proofErr w:type="gramStart"/>
      <w:r w:rsidRPr="004A3FF7">
        <w:rPr>
          <w:rFonts w:ascii="Times New Roman" w:hAnsi="Times New Roman" w:cs="Times New Roman"/>
        </w:rPr>
        <w:t>р</w:t>
      </w:r>
      <w:proofErr w:type="gramEnd"/>
      <w:r w:rsidRPr="004A3FF7">
        <w:rPr>
          <w:rFonts w:ascii="Times New Roman" w:hAnsi="Times New Roman" w:cs="Times New Roman"/>
        </w:rPr>
        <w:t xml:space="preserve"> çырли те пиçсе çитрĕ. Асламăшĕпе Натуш  пураксем йăтса вăрмана çырлана çул тытрĕç. Уçланкăна çитрĕç. Пуçтарма пикенчĕç. Асламăшĕ çырлине пуракне хурать, Натуш – çăварне.</w:t>
      </w:r>
    </w:p>
    <w:p w:rsidR="005838CF" w:rsidRPr="004A3FF7" w:rsidRDefault="005838CF" w:rsidP="005838CF">
      <w:pPr>
        <w:spacing w:line="200" w:lineRule="atLeast"/>
        <w:ind w:firstLine="709"/>
        <w:jc w:val="both"/>
        <w:rPr>
          <w:rFonts w:ascii="Times New Roman" w:hAnsi="Times New Roman" w:cs="Times New Roman"/>
          <w:i/>
        </w:rPr>
      </w:pPr>
      <w:r w:rsidRPr="004A3FF7">
        <w:rPr>
          <w:rFonts w:ascii="Times New Roman" w:hAnsi="Times New Roman" w:cs="Times New Roman"/>
        </w:rPr>
        <w:t xml:space="preserve">Киле таврăнчĕç. Асламăшĕн пуракĕ тулли, Натушăн – пуш-пушах. Аслашшĕне сăйламалăх та çук. Аванмарланчĕ хĕрача. </w:t>
      </w:r>
      <w:r w:rsidRPr="004A3FF7">
        <w:rPr>
          <w:rFonts w:ascii="Times New Roman" w:hAnsi="Times New Roman" w:cs="Times New Roman"/>
          <w:i/>
        </w:rPr>
        <w:t>( Я. Тайц.)</w:t>
      </w:r>
    </w:p>
    <w:p w:rsidR="005838CF" w:rsidRPr="004A3FF7" w:rsidRDefault="005838CF" w:rsidP="005838CF">
      <w:pPr>
        <w:widowControl w:val="0"/>
        <w:suppressAutoHyphens/>
        <w:spacing w:after="0" w:line="200" w:lineRule="atLeast"/>
        <w:ind w:firstLine="708"/>
        <w:jc w:val="both"/>
        <w:rPr>
          <w:rFonts w:ascii="Times New Roman" w:hAnsi="Times New Roman" w:cs="Times New Roman"/>
        </w:rPr>
      </w:pPr>
    </w:p>
    <w:p w:rsidR="005838CF" w:rsidRPr="004A3FF7" w:rsidRDefault="005838CF" w:rsidP="00722DCD">
      <w:pPr>
        <w:widowControl w:val="0"/>
        <w:suppressAutoHyphens/>
        <w:spacing w:after="0" w:line="200" w:lineRule="atLeast"/>
        <w:ind w:firstLine="708"/>
        <w:jc w:val="both"/>
        <w:rPr>
          <w:rFonts w:ascii="Times New Roman" w:hAnsi="Times New Roman" w:cs="Times New Roman"/>
        </w:rPr>
      </w:pPr>
    </w:p>
    <w:p w:rsidR="005838CF" w:rsidRPr="004A3FF7" w:rsidRDefault="005838CF" w:rsidP="00722DCD">
      <w:pPr>
        <w:widowControl w:val="0"/>
        <w:suppressAutoHyphens/>
        <w:spacing w:after="0" w:line="200" w:lineRule="atLeast"/>
        <w:ind w:firstLine="708"/>
        <w:jc w:val="both"/>
        <w:rPr>
          <w:rFonts w:ascii="Times New Roman" w:hAnsi="Times New Roman" w:cs="Times New Roman"/>
        </w:rPr>
      </w:pPr>
    </w:p>
    <w:p w:rsidR="005838CF" w:rsidRPr="004A3FF7" w:rsidRDefault="005838CF" w:rsidP="005838CF">
      <w:pPr>
        <w:rPr>
          <w:rFonts w:ascii="Times New Roman" w:hAnsi="Times New Roman" w:cs="Times New Roman"/>
        </w:rPr>
      </w:pPr>
    </w:p>
    <w:p w:rsidR="005838CF" w:rsidRPr="004A3FF7" w:rsidRDefault="005838CF" w:rsidP="00722DCD">
      <w:pPr>
        <w:widowControl w:val="0"/>
        <w:suppressAutoHyphens/>
        <w:spacing w:after="0" w:line="200" w:lineRule="atLeast"/>
        <w:ind w:firstLine="708"/>
        <w:jc w:val="both"/>
        <w:rPr>
          <w:rFonts w:ascii="Times New Roman" w:eastAsia="Times New Roman" w:hAnsi="Times New Roman" w:cs="Times New Roman"/>
        </w:rPr>
      </w:pPr>
    </w:p>
    <w:p w:rsidR="005838CF" w:rsidRPr="004A3FF7" w:rsidRDefault="005838CF" w:rsidP="00722DCD">
      <w:pPr>
        <w:widowControl w:val="0"/>
        <w:suppressAutoHyphens/>
        <w:spacing w:after="0" w:line="200" w:lineRule="atLeast"/>
        <w:ind w:firstLine="708"/>
        <w:jc w:val="both"/>
        <w:rPr>
          <w:rFonts w:ascii="Times New Roman" w:eastAsia="Times New Roman" w:hAnsi="Times New Roman" w:cs="Times New Roman"/>
        </w:rPr>
      </w:pPr>
    </w:p>
    <w:p w:rsidR="00F51D38" w:rsidRPr="004A3FF7" w:rsidRDefault="00F51D38" w:rsidP="00F51D38">
      <w:pPr>
        <w:tabs>
          <w:tab w:val="left" w:pos="567"/>
        </w:tabs>
        <w:spacing w:line="200" w:lineRule="atLeast"/>
        <w:ind w:firstLine="459"/>
        <w:jc w:val="both"/>
        <w:rPr>
          <w:rFonts w:ascii="Times New Roman" w:eastAsia="Andale Sans UI" w:hAnsi="Times New Roman" w:cs="Times New Roman"/>
          <w:kern w:val="2"/>
          <w:sz w:val="24"/>
          <w:szCs w:val="24"/>
          <w:lang w:eastAsia="ar-SA"/>
        </w:rPr>
      </w:pPr>
    </w:p>
    <w:p w:rsidR="00F51D38" w:rsidRPr="004A3FF7" w:rsidRDefault="00F51D38" w:rsidP="00F51D38">
      <w:pPr>
        <w:spacing w:line="200" w:lineRule="atLeast"/>
        <w:ind w:firstLine="709"/>
        <w:jc w:val="both"/>
        <w:rPr>
          <w:rFonts w:ascii="Times New Roman" w:hAnsi="Times New Roman" w:cs="Times New Roman"/>
          <w:i/>
        </w:rPr>
      </w:pPr>
    </w:p>
    <w:p w:rsidR="00F51D38" w:rsidRPr="004A3FF7" w:rsidRDefault="00F51D38" w:rsidP="00F51D38">
      <w:pPr>
        <w:spacing w:line="200" w:lineRule="atLeast"/>
        <w:ind w:firstLine="709"/>
        <w:jc w:val="both"/>
        <w:rPr>
          <w:rFonts w:ascii="Times New Roman" w:hAnsi="Times New Roman" w:cs="Times New Roman"/>
        </w:rPr>
      </w:pPr>
    </w:p>
    <w:p w:rsidR="00F51D38" w:rsidRPr="004A3FF7" w:rsidRDefault="00F51D38" w:rsidP="00F51D38">
      <w:pPr>
        <w:spacing w:line="200" w:lineRule="atLeast"/>
        <w:ind w:firstLine="709"/>
        <w:jc w:val="both"/>
        <w:rPr>
          <w:rFonts w:ascii="Times New Roman" w:hAnsi="Times New Roman" w:cs="Times New Roman"/>
          <w:i/>
        </w:rPr>
      </w:pPr>
    </w:p>
    <w:p w:rsidR="00F51D38" w:rsidRPr="004A3FF7" w:rsidRDefault="00F51D38" w:rsidP="00F51D38">
      <w:pPr>
        <w:widowControl w:val="0"/>
        <w:suppressAutoHyphens/>
        <w:spacing w:after="0" w:line="200" w:lineRule="atLeast"/>
        <w:ind w:firstLine="708"/>
        <w:jc w:val="both"/>
        <w:rPr>
          <w:rFonts w:ascii="Times New Roman" w:eastAsia="Times New Roman" w:hAnsi="Times New Roman" w:cs="Times New Roman"/>
          <w:i/>
        </w:rPr>
      </w:pPr>
    </w:p>
    <w:p w:rsidR="00F51D38" w:rsidRPr="004A3FF7" w:rsidRDefault="00F51D38" w:rsidP="00F51D38">
      <w:pPr>
        <w:widowControl w:val="0"/>
        <w:suppressAutoHyphens/>
        <w:spacing w:after="0" w:line="200" w:lineRule="atLeast"/>
        <w:ind w:left="709"/>
        <w:jc w:val="both"/>
        <w:rPr>
          <w:rFonts w:ascii="Times New Roman" w:hAnsi="Times New Roman" w:cs="Times New Roman"/>
          <w:i/>
        </w:rPr>
      </w:pPr>
    </w:p>
    <w:p w:rsidR="00406143" w:rsidRPr="004A3FF7" w:rsidRDefault="00406143" w:rsidP="00406143">
      <w:pPr>
        <w:spacing w:line="200" w:lineRule="atLeast"/>
        <w:ind w:firstLine="709"/>
        <w:jc w:val="both"/>
        <w:rPr>
          <w:rFonts w:ascii="Times New Roman" w:hAnsi="Times New Roman" w:cs="Times New Roman"/>
        </w:rPr>
      </w:pPr>
    </w:p>
    <w:p w:rsidR="00406143" w:rsidRPr="004A3FF7" w:rsidRDefault="00406143" w:rsidP="00406143">
      <w:pPr>
        <w:spacing w:line="200" w:lineRule="atLeast"/>
        <w:ind w:firstLine="709"/>
        <w:jc w:val="both"/>
        <w:rPr>
          <w:rFonts w:ascii="Times New Roman" w:hAnsi="Times New Roman" w:cs="Times New Roman"/>
          <w:i/>
        </w:rPr>
      </w:pPr>
    </w:p>
    <w:p w:rsidR="00406143" w:rsidRPr="004A3FF7" w:rsidRDefault="00406143" w:rsidP="00540296">
      <w:pPr>
        <w:spacing w:line="200" w:lineRule="atLeast"/>
        <w:jc w:val="both"/>
        <w:rPr>
          <w:rFonts w:ascii="Times New Roman" w:eastAsia="Andale Sans UI" w:hAnsi="Times New Roman" w:cs="Times New Roman"/>
          <w:kern w:val="2"/>
          <w:sz w:val="28"/>
          <w:szCs w:val="24"/>
          <w:lang w:eastAsia="ar-SA"/>
        </w:rPr>
      </w:pPr>
    </w:p>
    <w:p w:rsidR="00540296" w:rsidRPr="004A3FF7" w:rsidRDefault="00540296" w:rsidP="00540296">
      <w:pPr>
        <w:spacing w:line="200" w:lineRule="atLeast"/>
        <w:ind w:firstLine="567"/>
        <w:jc w:val="both"/>
        <w:rPr>
          <w:rFonts w:ascii="Times New Roman" w:hAnsi="Times New Roman" w:cs="Times New Roman"/>
          <w:i/>
          <w:iCs/>
        </w:rPr>
      </w:pPr>
    </w:p>
    <w:p w:rsidR="006858FE" w:rsidRPr="004A3FF7" w:rsidRDefault="006858FE" w:rsidP="006858FE">
      <w:pPr>
        <w:spacing w:line="200" w:lineRule="atLeast"/>
        <w:jc w:val="both"/>
        <w:rPr>
          <w:rFonts w:ascii="Times New Roman" w:eastAsia="Andale Sans UI" w:hAnsi="Times New Roman" w:cs="Times New Roman"/>
          <w:kern w:val="2"/>
          <w:sz w:val="24"/>
          <w:szCs w:val="24"/>
          <w:lang w:eastAsia="ar-SA"/>
        </w:rPr>
      </w:pPr>
    </w:p>
    <w:p w:rsidR="006858FE" w:rsidRPr="004A3FF7" w:rsidRDefault="006858FE" w:rsidP="006858FE">
      <w:pPr>
        <w:spacing w:line="200" w:lineRule="atLeast"/>
        <w:ind w:firstLine="567"/>
        <w:jc w:val="both"/>
        <w:rPr>
          <w:rFonts w:ascii="Times New Roman" w:hAnsi="Times New Roman" w:cs="Times New Roman"/>
        </w:rPr>
      </w:pPr>
    </w:p>
    <w:p w:rsidR="006858FE" w:rsidRPr="004A3FF7" w:rsidRDefault="006858FE" w:rsidP="006858FE">
      <w:pPr>
        <w:spacing w:line="200" w:lineRule="atLeast"/>
        <w:jc w:val="both"/>
        <w:rPr>
          <w:rFonts w:ascii="Times New Roman" w:eastAsia="Andale Sans UI" w:hAnsi="Times New Roman" w:cs="Times New Roman"/>
          <w:i/>
          <w:kern w:val="2"/>
          <w:sz w:val="24"/>
          <w:szCs w:val="24"/>
          <w:lang w:eastAsia="ar-SA"/>
        </w:rPr>
      </w:pPr>
    </w:p>
    <w:p w:rsidR="006858FE" w:rsidRPr="004A3FF7" w:rsidRDefault="006858FE" w:rsidP="006858FE">
      <w:pPr>
        <w:spacing w:line="200" w:lineRule="atLeast"/>
        <w:ind w:firstLine="412"/>
        <w:jc w:val="both"/>
        <w:rPr>
          <w:rFonts w:ascii="Times New Roman" w:eastAsia="Andale Sans UI" w:hAnsi="Times New Roman" w:cs="Times New Roman"/>
          <w:i/>
          <w:kern w:val="2"/>
          <w:sz w:val="24"/>
          <w:szCs w:val="24"/>
          <w:lang w:eastAsia="ar-SA"/>
        </w:rPr>
      </w:pPr>
    </w:p>
    <w:p w:rsidR="006858FE" w:rsidRPr="004A3FF7" w:rsidRDefault="006858FE" w:rsidP="006858FE">
      <w:pPr>
        <w:spacing w:line="200" w:lineRule="atLeast"/>
        <w:jc w:val="both"/>
        <w:rPr>
          <w:rFonts w:ascii="Times New Roman" w:eastAsia="Andale Sans UI" w:hAnsi="Times New Roman" w:cs="Times New Roman"/>
          <w:kern w:val="2"/>
          <w:sz w:val="24"/>
          <w:szCs w:val="24"/>
          <w:lang w:eastAsia="ar-SA"/>
        </w:rPr>
      </w:pPr>
    </w:p>
    <w:p w:rsidR="0067017E" w:rsidRPr="004A3FF7" w:rsidRDefault="0067017E" w:rsidP="0067017E">
      <w:pPr>
        <w:spacing w:line="200" w:lineRule="atLeast"/>
        <w:ind w:firstLine="567"/>
        <w:jc w:val="both"/>
        <w:rPr>
          <w:rFonts w:ascii="Times New Roman" w:hAnsi="Times New Roman" w:cs="Times New Roman"/>
        </w:rPr>
      </w:pPr>
    </w:p>
    <w:p w:rsidR="0067017E" w:rsidRPr="004A3FF7" w:rsidRDefault="0067017E" w:rsidP="0067017E">
      <w:pPr>
        <w:spacing w:line="200" w:lineRule="atLeast"/>
        <w:ind w:firstLine="567"/>
        <w:jc w:val="both"/>
        <w:rPr>
          <w:rFonts w:ascii="Times New Roman" w:eastAsia="Andale Sans UI" w:hAnsi="Times New Roman" w:cs="Times New Roman"/>
          <w:i/>
          <w:kern w:val="2"/>
          <w:sz w:val="24"/>
          <w:szCs w:val="24"/>
          <w:lang w:eastAsia="ar-SA"/>
        </w:rPr>
      </w:pPr>
    </w:p>
    <w:p w:rsidR="0067017E" w:rsidRPr="004A3FF7" w:rsidRDefault="0067017E" w:rsidP="0067017E">
      <w:pPr>
        <w:spacing w:line="200" w:lineRule="atLeast"/>
        <w:ind w:firstLine="567"/>
        <w:jc w:val="both"/>
        <w:rPr>
          <w:rFonts w:ascii="Times New Roman" w:eastAsia="Andale Sans UI" w:hAnsi="Times New Roman" w:cs="Times New Roman"/>
          <w:i/>
          <w:kern w:val="2"/>
          <w:sz w:val="24"/>
          <w:szCs w:val="24"/>
          <w:lang w:eastAsia="ar-SA"/>
        </w:rPr>
      </w:pPr>
    </w:p>
    <w:p w:rsidR="0067017E" w:rsidRPr="004A3FF7" w:rsidRDefault="0067017E" w:rsidP="0067017E">
      <w:pPr>
        <w:spacing w:line="200" w:lineRule="atLeast"/>
        <w:ind w:firstLine="567"/>
        <w:jc w:val="both"/>
        <w:rPr>
          <w:rFonts w:ascii="Times New Roman" w:eastAsia="Times New Roman" w:hAnsi="Times New Roman" w:cs="Times New Roman"/>
          <w:i/>
        </w:rPr>
      </w:pPr>
    </w:p>
    <w:p w:rsidR="0067017E" w:rsidRPr="004A3FF7" w:rsidRDefault="0067017E" w:rsidP="0067017E">
      <w:pPr>
        <w:spacing w:line="200" w:lineRule="atLeast"/>
        <w:ind w:firstLine="567"/>
        <w:jc w:val="both"/>
        <w:rPr>
          <w:rFonts w:ascii="Times New Roman" w:eastAsia="Times New Roman" w:hAnsi="Times New Roman" w:cs="Times New Roman"/>
        </w:rPr>
      </w:pPr>
    </w:p>
    <w:p w:rsidR="0067017E" w:rsidRPr="004A3FF7" w:rsidRDefault="0067017E" w:rsidP="0067017E">
      <w:pPr>
        <w:spacing w:line="200" w:lineRule="atLeast"/>
        <w:ind w:firstLine="567"/>
        <w:jc w:val="both"/>
        <w:rPr>
          <w:rFonts w:ascii="Times New Roman" w:eastAsia="Times New Roman" w:hAnsi="Times New Roman" w:cs="Times New Roman"/>
        </w:rPr>
      </w:pPr>
    </w:p>
    <w:p w:rsidR="0067017E" w:rsidRPr="004A3FF7" w:rsidRDefault="0067017E" w:rsidP="0067017E">
      <w:pPr>
        <w:rPr>
          <w:rFonts w:ascii="Times New Roman" w:hAnsi="Times New Roman" w:cs="Times New Roman"/>
          <w:sz w:val="18"/>
          <w:szCs w:val="28"/>
        </w:rPr>
      </w:pPr>
    </w:p>
    <w:p w:rsidR="0067017E" w:rsidRPr="004A3FF7" w:rsidRDefault="0067017E" w:rsidP="0067017E">
      <w:pPr>
        <w:rPr>
          <w:rFonts w:ascii="Times New Roman" w:hAnsi="Times New Roman" w:cs="Times New Roman"/>
          <w:szCs w:val="24"/>
        </w:rPr>
      </w:pPr>
    </w:p>
    <w:p w:rsidR="005838CF" w:rsidRPr="004A3FF7" w:rsidRDefault="005838CF" w:rsidP="0067017E">
      <w:pPr>
        <w:spacing w:line="360" w:lineRule="auto"/>
        <w:rPr>
          <w:rFonts w:ascii="Times New Roman" w:hAnsi="Times New Roman" w:cs="Times New Roman"/>
          <w:b/>
          <w:bCs/>
        </w:rPr>
      </w:pPr>
    </w:p>
    <w:p w:rsidR="005838CF" w:rsidRPr="004A3FF7" w:rsidRDefault="005838CF" w:rsidP="0067017E">
      <w:pPr>
        <w:spacing w:line="360" w:lineRule="auto"/>
        <w:rPr>
          <w:rFonts w:ascii="Times New Roman" w:hAnsi="Times New Roman" w:cs="Times New Roman"/>
          <w:b/>
          <w:bCs/>
        </w:rPr>
      </w:pPr>
    </w:p>
    <w:sectPr w:rsidR="005838CF" w:rsidRPr="004A3FF7" w:rsidSect="00B76E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 New Roman Chuv">
    <w:panose1 w:val="02020603050405020304"/>
    <w:charset w:val="CC"/>
    <w:family w:val="roman"/>
    <w:pitch w:val="variable"/>
    <w:sig w:usb0="00000201" w:usb1="00000000" w:usb2="00000000" w:usb3="00000000" w:csb0="00000004" w:csb1="00000000"/>
  </w:font>
  <w:font w:name="Andale Sans UI">
    <w:altName w:val="Arial Unicode MS"/>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C"/>
    <w:multiLevelType w:val="multilevel"/>
    <w:tmpl w:val="0000000C"/>
    <w:name w:val="WW8Num12"/>
    <w:lvl w:ilvl="0">
      <w:start w:val="1"/>
      <w:numFmt w:val="decimal"/>
      <w:lvlText w:val="%1."/>
      <w:lvlJc w:val="left"/>
      <w:pPr>
        <w:tabs>
          <w:tab w:val="num" w:pos="720"/>
        </w:tabs>
        <w:ind w:left="720" w:hanging="360"/>
      </w:pPr>
    </w:lvl>
    <w:lvl w:ilvl="1">
      <w:start w:val="3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18"/>
    <w:multiLevelType w:val="multilevel"/>
    <w:tmpl w:val="00000018"/>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449016D7"/>
    <w:multiLevelType w:val="hybridMultilevel"/>
    <w:tmpl w:val="E7ECF620"/>
    <w:lvl w:ilvl="0" w:tplc="EDDE0276">
      <w:start w:val="1"/>
      <w:numFmt w:val="decimal"/>
      <w:lvlText w:val="%1."/>
      <w:lvlJc w:val="left"/>
      <w:pPr>
        <w:ind w:left="1065" w:hanging="360"/>
      </w:pPr>
      <w:rPr>
        <w:rFonts w:asciiTheme="minorHAnsi" w:eastAsiaTheme="minorEastAsia" w:hAnsiTheme="minorHAnsi" w:cstheme="minorBid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useFELayout/>
  </w:compat>
  <w:rsids>
    <w:rsidRoot w:val="0067017E"/>
    <w:rsid w:val="000724AB"/>
    <w:rsid w:val="00406143"/>
    <w:rsid w:val="004A3FF7"/>
    <w:rsid w:val="00540296"/>
    <w:rsid w:val="005838CF"/>
    <w:rsid w:val="0067017E"/>
    <w:rsid w:val="006858FE"/>
    <w:rsid w:val="006F1A91"/>
    <w:rsid w:val="00722DCD"/>
    <w:rsid w:val="00792FAB"/>
    <w:rsid w:val="008D2E2A"/>
    <w:rsid w:val="008D497C"/>
    <w:rsid w:val="0091310A"/>
    <w:rsid w:val="009D53BA"/>
    <w:rsid w:val="00A85FB5"/>
    <w:rsid w:val="00B76EF8"/>
    <w:rsid w:val="00D055F2"/>
    <w:rsid w:val="00F220FD"/>
    <w:rsid w:val="00F51D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EF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5F2"/>
    <w:pPr>
      <w:ind w:left="720"/>
      <w:contextualSpacing/>
    </w:pPr>
  </w:style>
</w:styles>
</file>

<file path=word/webSettings.xml><?xml version="1.0" encoding="utf-8"?>
<w:webSettings xmlns:r="http://schemas.openxmlformats.org/officeDocument/2006/relationships" xmlns:w="http://schemas.openxmlformats.org/wordprocessingml/2006/main">
  <w:divs>
    <w:div w:id="5058047">
      <w:bodyDiv w:val="1"/>
      <w:marLeft w:val="0"/>
      <w:marRight w:val="0"/>
      <w:marTop w:val="0"/>
      <w:marBottom w:val="0"/>
      <w:divBdr>
        <w:top w:val="none" w:sz="0" w:space="0" w:color="auto"/>
        <w:left w:val="none" w:sz="0" w:space="0" w:color="auto"/>
        <w:bottom w:val="none" w:sz="0" w:space="0" w:color="auto"/>
        <w:right w:val="none" w:sz="0" w:space="0" w:color="auto"/>
      </w:divBdr>
    </w:div>
    <w:div w:id="18756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10</Pages>
  <Words>3442</Words>
  <Characters>19625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Customer</cp:lastModifiedBy>
  <cp:revision>11</cp:revision>
  <dcterms:created xsi:type="dcterms:W3CDTF">2015-05-17T17:05:00Z</dcterms:created>
  <dcterms:modified xsi:type="dcterms:W3CDTF">2018-11-21T21:22:00Z</dcterms:modified>
</cp:coreProperties>
</file>